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E3494" w14:textId="34A1E874" w:rsidR="00BF603F" w:rsidRDefault="00BF603F" w:rsidP="007166CE">
      <w:pPr>
        <w:pStyle w:val="berschrift1"/>
      </w:pPr>
      <w:r>
        <w:rPr>
          <w:noProof/>
        </w:rPr>
        <w:drawing>
          <wp:inline distT="0" distB="0" distL="0" distR="0" wp14:anchorId="425F6961" wp14:editId="7E839075">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666DC1" w14:textId="0CC7DEE2" w:rsidR="007166CE" w:rsidRDefault="007166CE" w:rsidP="007166CE">
      <w:pPr>
        <w:pStyle w:val="berschrift1"/>
      </w:pPr>
      <w:r>
        <w:br w:type="page"/>
      </w:r>
      <w:r>
        <w:lastRenderedPageBreak/>
        <w:t>Vorwort</w:t>
      </w:r>
    </w:p>
    <w:p w14:paraId="018D7A75"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B9F7900"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FF1CC12" w14:textId="77777777" w:rsidR="007166CE" w:rsidRDefault="007166CE" w:rsidP="007166CE">
      <w:r>
        <w:t>Euch allen wünsche ich Gottes reichen Segen und dass Ihr für Euch interessante Texte hier findet. Für Anregungen bin ich immer dankbar.</w:t>
      </w:r>
    </w:p>
    <w:p w14:paraId="1A2E9011" w14:textId="77777777" w:rsidR="007166CE" w:rsidRDefault="007166CE" w:rsidP="007166CE">
      <w:r>
        <w:t>Gruß &amp; Segen,</w:t>
      </w:r>
    </w:p>
    <w:p w14:paraId="07599CE1" w14:textId="77777777" w:rsidR="007166CE" w:rsidRDefault="007166CE" w:rsidP="007166CE">
      <w:r>
        <w:t>Andreas</w:t>
      </w:r>
    </w:p>
    <w:p w14:paraId="13E4248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2378450" w14:textId="3DCF3A5E" w:rsidR="00677441" w:rsidRDefault="00677441">
      <w:pPr>
        <w:spacing w:after="0" w:line="240" w:lineRule="auto"/>
      </w:pPr>
      <w:r>
        <w:rPr>
          <w:noProof/>
        </w:rPr>
        <w:drawing>
          <wp:inline distT="0" distB="0" distL="0" distR="0" wp14:anchorId="51FF068F" wp14:editId="2F0F20DA">
            <wp:extent cx="2838450" cy="489585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2838450" cy="4895850"/>
                    </a:xfrm>
                    <a:prstGeom prst="rect">
                      <a:avLst/>
                    </a:prstGeom>
                  </pic:spPr>
                </pic:pic>
              </a:graphicData>
            </a:graphic>
          </wp:inline>
        </w:drawing>
      </w:r>
    </w:p>
    <w:p w14:paraId="33E9CDA7" w14:textId="20290F2A" w:rsidR="00BD71A4" w:rsidRDefault="00BD71A4">
      <w:pPr>
        <w:spacing w:after="0" w:line="240" w:lineRule="auto"/>
        <w:rPr>
          <w:rFonts w:eastAsia="Times New Roman"/>
          <w:b/>
          <w:bCs/>
          <w:color w:val="000000"/>
          <w:kern w:val="36"/>
          <w:sz w:val="36"/>
          <w:szCs w:val="48"/>
          <w:lang w:eastAsia="de-DE"/>
        </w:rPr>
      </w:pPr>
      <w:r>
        <w:br w:type="page"/>
      </w:r>
    </w:p>
    <w:p w14:paraId="59B87162" w14:textId="77777777" w:rsidR="00677441" w:rsidRDefault="00677441" w:rsidP="00677441">
      <w:pPr>
        <w:pStyle w:val="berschrift1"/>
        <w:rPr>
          <w:sz w:val="48"/>
        </w:rPr>
      </w:pPr>
      <w:proofErr w:type="spellStart"/>
      <w:r>
        <w:t>Draconites</w:t>
      </w:r>
      <w:proofErr w:type="spellEnd"/>
      <w:r>
        <w:t xml:space="preserve">, Johannes - Der hundert und </w:t>
      </w:r>
      <w:proofErr w:type="spellStart"/>
      <w:r>
        <w:t>siebenzehend</w:t>
      </w:r>
      <w:proofErr w:type="spellEnd"/>
      <w:r>
        <w:t xml:space="preserve"> Psalm.</w:t>
      </w:r>
    </w:p>
    <w:p w14:paraId="13E2A0EF" w14:textId="77777777" w:rsidR="00677441" w:rsidRDefault="00677441" w:rsidP="00677441">
      <w:pPr>
        <w:pStyle w:val="StandardWeb"/>
      </w:pPr>
      <w:r>
        <w:t xml:space="preserve">Zu </w:t>
      </w:r>
      <w:proofErr w:type="spellStart"/>
      <w:r>
        <w:t>Regenspurg</w:t>
      </w:r>
      <w:proofErr w:type="spellEnd"/>
      <w:r>
        <w:t xml:space="preserve"> </w:t>
      </w:r>
      <w:proofErr w:type="spellStart"/>
      <w:r>
        <w:t>außgelegt</w:t>
      </w:r>
      <w:proofErr w:type="spellEnd"/>
      <w:r>
        <w:t xml:space="preserve">. </w:t>
      </w:r>
    </w:p>
    <w:p w14:paraId="7844AC9D" w14:textId="77777777" w:rsidR="00677441" w:rsidRDefault="00677441" w:rsidP="00677441">
      <w:pPr>
        <w:pStyle w:val="StandardWeb"/>
      </w:pPr>
      <w:r>
        <w:rPr>
          <w:rStyle w:val="Fett"/>
          <w:rFonts w:eastAsiaTheme="majorEastAsia"/>
        </w:rPr>
        <w:t xml:space="preserve">Doctor Ioannes </w:t>
      </w:r>
      <w:proofErr w:type="spellStart"/>
      <w:r>
        <w:rPr>
          <w:rStyle w:val="Fett"/>
          <w:rFonts w:eastAsiaTheme="majorEastAsia"/>
        </w:rPr>
        <w:t>Draconites</w:t>
      </w:r>
      <w:proofErr w:type="spellEnd"/>
      <w:r>
        <w:rPr>
          <w:rStyle w:val="Fett"/>
          <w:rFonts w:eastAsiaTheme="majorEastAsia"/>
        </w:rPr>
        <w:t>.</w:t>
      </w:r>
      <w:r>
        <w:t xml:space="preserve"> </w:t>
      </w:r>
    </w:p>
    <w:p w14:paraId="7D9F0149" w14:textId="77777777" w:rsidR="00677441" w:rsidRDefault="00677441" w:rsidP="00677441">
      <w:pPr>
        <w:pStyle w:val="StandardWeb"/>
      </w:pPr>
      <w:r>
        <w:t xml:space="preserve">Matth. v. </w:t>
      </w:r>
    </w:p>
    <w:p w14:paraId="58015045" w14:textId="77777777" w:rsidR="00677441" w:rsidRDefault="00677441" w:rsidP="00677441">
      <w:pPr>
        <w:pStyle w:val="StandardWeb"/>
      </w:pPr>
      <w:r>
        <w:rPr>
          <w:rStyle w:val="Fett"/>
          <w:rFonts w:eastAsiaTheme="majorEastAsia"/>
        </w:rPr>
        <w:t xml:space="preserve">Wer mich bekennet / für den </w:t>
      </w:r>
      <w:proofErr w:type="spellStart"/>
      <w:r>
        <w:rPr>
          <w:rStyle w:val="Fett"/>
          <w:rFonts w:eastAsiaTheme="majorEastAsia"/>
        </w:rPr>
        <w:t>leutten</w:t>
      </w:r>
      <w:proofErr w:type="spellEnd"/>
      <w:r>
        <w:rPr>
          <w:rStyle w:val="Fett"/>
          <w:rFonts w:eastAsiaTheme="majorEastAsia"/>
        </w:rPr>
        <w:t xml:space="preserve"> / den </w:t>
      </w:r>
      <w:proofErr w:type="spellStart"/>
      <w:r>
        <w:rPr>
          <w:rStyle w:val="Fett"/>
          <w:rFonts w:eastAsiaTheme="majorEastAsia"/>
        </w:rPr>
        <w:t>wil</w:t>
      </w:r>
      <w:proofErr w:type="spellEnd"/>
      <w:r>
        <w:rPr>
          <w:rStyle w:val="Fett"/>
          <w:rFonts w:eastAsiaTheme="majorEastAsia"/>
        </w:rPr>
        <w:t xml:space="preserve"> ich für meinem Vatter im </w:t>
      </w:r>
      <w:proofErr w:type="spellStart"/>
      <w:r>
        <w:rPr>
          <w:rStyle w:val="Fett"/>
          <w:rFonts w:eastAsiaTheme="majorEastAsia"/>
        </w:rPr>
        <w:t>Himel</w:t>
      </w:r>
      <w:proofErr w:type="spellEnd"/>
      <w:r>
        <w:rPr>
          <w:rStyle w:val="Fett"/>
          <w:rFonts w:eastAsiaTheme="majorEastAsia"/>
        </w:rPr>
        <w:t xml:space="preserve"> bekennen.</w:t>
      </w:r>
      <w:r>
        <w:t xml:space="preserve"> </w:t>
      </w:r>
    </w:p>
    <w:p w14:paraId="45713F8F" w14:textId="77777777" w:rsidR="00677441" w:rsidRDefault="00677441" w:rsidP="00677441">
      <w:pPr>
        <w:pStyle w:val="StandardWeb"/>
      </w:pPr>
      <w:proofErr w:type="spellStart"/>
      <w:r>
        <w:t>Gedruck</w:t>
      </w:r>
      <w:proofErr w:type="spellEnd"/>
      <w:r>
        <w:t xml:space="preserve"> zu </w:t>
      </w:r>
      <w:proofErr w:type="spellStart"/>
      <w:r>
        <w:t>Franckfurt</w:t>
      </w:r>
      <w:proofErr w:type="spellEnd"/>
      <w:r>
        <w:t xml:space="preserve"> am Meyn / </w:t>
      </w:r>
      <w:proofErr w:type="spellStart"/>
      <w:r>
        <w:t>M.D.Xlij</w:t>
      </w:r>
      <w:proofErr w:type="spellEnd"/>
      <w:r>
        <w:t xml:space="preserve">. </w:t>
      </w:r>
    </w:p>
    <w:p w14:paraId="24A01848" w14:textId="77777777" w:rsidR="00677441" w:rsidRDefault="00677441" w:rsidP="00677441">
      <w:pPr>
        <w:pStyle w:val="StandardWeb"/>
      </w:pPr>
      <w:r>
        <w:t xml:space="preserve">Den Erbarm Weisen / </w:t>
      </w:r>
      <w:proofErr w:type="spellStart"/>
      <w:r>
        <w:t>Achtbarn</w:t>
      </w:r>
      <w:proofErr w:type="spellEnd"/>
      <w:r>
        <w:t xml:space="preserve"> / Herrn / </w:t>
      </w:r>
      <w:proofErr w:type="spellStart"/>
      <w:r>
        <w:t>Camerer</w:t>
      </w:r>
      <w:proofErr w:type="spellEnd"/>
      <w:r>
        <w:t xml:space="preserve"> / und </w:t>
      </w:r>
      <w:proofErr w:type="spellStart"/>
      <w:r>
        <w:t>Rhat</w:t>
      </w:r>
      <w:proofErr w:type="spellEnd"/>
      <w:r>
        <w:t xml:space="preserve"> / des Heiligen </w:t>
      </w:r>
      <w:proofErr w:type="spellStart"/>
      <w:r>
        <w:t>Roemischen</w:t>
      </w:r>
      <w:proofErr w:type="spellEnd"/>
      <w:r>
        <w:t xml:space="preserve"> Reichs / Statt / </w:t>
      </w:r>
      <w:proofErr w:type="spellStart"/>
      <w:r>
        <w:t>Regenspurg</w:t>
      </w:r>
      <w:proofErr w:type="spellEnd"/>
      <w:r>
        <w:t xml:space="preserve"> / meinen günstigen lieben Herrn und freunden. </w:t>
      </w:r>
    </w:p>
    <w:p w14:paraId="2CD05900" w14:textId="77777777" w:rsidR="00677441" w:rsidRDefault="00677441" w:rsidP="00677441">
      <w:pPr>
        <w:pStyle w:val="StandardWeb"/>
      </w:pPr>
      <w:r>
        <w:t xml:space="preserve">Gnad und </w:t>
      </w:r>
      <w:proofErr w:type="spellStart"/>
      <w:r>
        <w:t>frid</w:t>
      </w:r>
      <w:proofErr w:type="spellEnd"/>
      <w:r>
        <w:t xml:space="preserve"> durch Christum / Lieben Herrn und freunde. Ich bete und flehe meinem Gott </w:t>
      </w:r>
      <w:proofErr w:type="spellStart"/>
      <w:r>
        <w:t>teglich</w:t>
      </w:r>
      <w:proofErr w:type="spellEnd"/>
      <w:r>
        <w:t xml:space="preserve"> / </w:t>
      </w:r>
      <w:proofErr w:type="spellStart"/>
      <w:r>
        <w:t>dzer</w:t>
      </w:r>
      <w:proofErr w:type="spellEnd"/>
      <w:r>
        <w:t xml:space="preserve"> / </w:t>
      </w:r>
      <w:proofErr w:type="spellStart"/>
      <w:r>
        <w:t>umb</w:t>
      </w:r>
      <w:proofErr w:type="spellEnd"/>
      <w:r>
        <w:t xml:space="preserve"> Christi seines lieben </w:t>
      </w:r>
      <w:proofErr w:type="spellStart"/>
      <w:r>
        <w:t>sones</w:t>
      </w:r>
      <w:proofErr w:type="spellEnd"/>
      <w:r>
        <w:t xml:space="preserve"> willen / diese </w:t>
      </w:r>
      <w:proofErr w:type="spellStart"/>
      <w:r>
        <w:t>lobliche</w:t>
      </w:r>
      <w:proofErr w:type="spellEnd"/>
      <w:r>
        <w:t xml:space="preserve"> Statt </w:t>
      </w:r>
      <w:proofErr w:type="spellStart"/>
      <w:r>
        <w:t>Regenspurg</w:t>
      </w:r>
      <w:proofErr w:type="spellEnd"/>
      <w:r>
        <w:t xml:space="preserve"> / mit dem Evangelio seiner </w:t>
      </w:r>
      <w:proofErr w:type="spellStart"/>
      <w:r>
        <w:t>gnaden</w:t>
      </w:r>
      <w:proofErr w:type="spellEnd"/>
      <w:r>
        <w:t xml:space="preserve"> / </w:t>
      </w:r>
      <w:proofErr w:type="spellStart"/>
      <w:r>
        <w:t>erfullen</w:t>
      </w:r>
      <w:proofErr w:type="spellEnd"/>
      <w:r>
        <w:t xml:space="preserve"> / </w:t>
      </w:r>
      <w:proofErr w:type="spellStart"/>
      <w:r>
        <w:t>unnd</w:t>
      </w:r>
      <w:proofErr w:type="spellEnd"/>
      <w:r>
        <w:t xml:space="preserve"> selig machen / </w:t>
      </w:r>
      <w:proofErr w:type="spellStart"/>
      <w:r>
        <w:t>woelle</w:t>
      </w:r>
      <w:proofErr w:type="spellEnd"/>
      <w:r>
        <w:t xml:space="preserve">. </w:t>
      </w:r>
    </w:p>
    <w:p w14:paraId="4FF31C7B" w14:textId="77777777" w:rsidR="00677441" w:rsidRDefault="00677441" w:rsidP="00677441">
      <w:pPr>
        <w:pStyle w:val="StandardWeb"/>
      </w:pPr>
      <w:r>
        <w:t xml:space="preserve">Denn weil </w:t>
      </w:r>
      <w:proofErr w:type="spellStart"/>
      <w:r>
        <w:t>ewer</w:t>
      </w:r>
      <w:proofErr w:type="spellEnd"/>
      <w:r>
        <w:t xml:space="preserve"> </w:t>
      </w:r>
      <w:proofErr w:type="spellStart"/>
      <w:r>
        <w:t>Aventinus</w:t>
      </w:r>
      <w:proofErr w:type="spellEnd"/>
      <w:r>
        <w:t xml:space="preserve"> schreibet / das S. Paulus / durch seine </w:t>
      </w:r>
      <w:proofErr w:type="spellStart"/>
      <w:r>
        <w:t>Juengere</w:t>
      </w:r>
      <w:proofErr w:type="spellEnd"/>
      <w:r>
        <w:t xml:space="preserve"> / </w:t>
      </w:r>
      <w:proofErr w:type="spellStart"/>
      <w:r>
        <w:t>dis</w:t>
      </w:r>
      <w:proofErr w:type="spellEnd"/>
      <w:r>
        <w:t xml:space="preserve"> </w:t>
      </w:r>
      <w:proofErr w:type="spellStart"/>
      <w:r>
        <w:t>land</w:t>
      </w:r>
      <w:proofErr w:type="spellEnd"/>
      <w:r>
        <w:t xml:space="preserve"> / zum Evangelio / </w:t>
      </w:r>
      <w:proofErr w:type="spellStart"/>
      <w:r>
        <w:t>beruffen</w:t>
      </w:r>
      <w:proofErr w:type="spellEnd"/>
      <w:r>
        <w:t xml:space="preserve"> habe / so </w:t>
      </w:r>
      <w:proofErr w:type="spellStart"/>
      <w:r>
        <w:t>mueß</w:t>
      </w:r>
      <w:proofErr w:type="spellEnd"/>
      <w:r>
        <w:t xml:space="preserve"> ich mich des von </w:t>
      </w:r>
      <w:proofErr w:type="spellStart"/>
      <w:r>
        <w:t>hertzen</w:t>
      </w:r>
      <w:proofErr w:type="spellEnd"/>
      <w:r>
        <w:t xml:space="preserve"> </w:t>
      </w:r>
      <w:proofErr w:type="spellStart"/>
      <w:r>
        <w:t>frewen</w:t>
      </w:r>
      <w:proofErr w:type="spellEnd"/>
      <w:r>
        <w:t xml:space="preserve"> / das ich sehe / Gottes </w:t>
      </w:r>
      <w:proofErr w:type="spellStart"/>
      <w:r>
        <w:t>andlitz</w:t>
      </w:r>
      <w:proofErr w:type="spellEnd"/>
      <w:r>
        <w:t xml:space="preserve"> </w:t>
      </w:r>
      <w:proofErr w:type="spellStart"/>
      <w:r>
        <w:t>widerumb</w:t>
      </w:r>
      <w:proofErr w:type="spellEnd"/>
      <w:r>
        <w:t xml:space="preserve"> leuchten / </w:t>
      </w:r>
      <w:proofErr w:type="spellStart"/>
      <w:r>
        <w:t>uber</w:t>
      </w:r>
      <w:proofErr w:type="spellEnd"/>
      <w:r>
        <w:t xml:space="preserve"> </w:t>
      </w:r>
      <w:proofErr w:type="spellStart"/>
      <w:r>
        <w:t>ewre</w:t>
      </w:r>
      <w:proofErr w:type="spellEnd"/>
      <w:r>
        <w:t xml:space="preserve"> </w:t>
      </w:r>
      <w:proofErr w:type="spellStart"/>
      <w:r>
        <w:t>selen</w:t>
      </w:r>
      <w:proofErr w:type="spellEnd"/>
      <w:r>
        <w:t xml:space="preserve"> / also </w:t>
      </w:r>
      <w:proofErr w:type="spellStart"/>
      <w:r>
        <w:t>dz</w:t>
      </w:r>
      <w:proofErr w:type="spellEnd"/>
      <w:r>
        <w:t xml:space="preserve"> </w:t>
      </w:r>
      <w:proofErr w:type="spellStart"/>
      <w:r>
        <w:t>ir</w:t>
      </w:r>
      <w:proofErr w:type="spellEnd"/>
      <w:r>
        <w:t xml:space="preserve"> uns / eben </w:t>
      </w:r>
      <w:proofErr w:type="spellStart"/>
      <w:r>
        <w:t>auff</w:t>
      </w:r>
      <w:proofErr w:type="spellEnd"/>
      <w:r>
        <w:t xml:space="preserve"> den </w:t>
      </w:r>
      <w:proofErr w:type="spellStart"/>
      <w:r>
        <w:t>grund</w:t>
      </w:r>
      <w:proofErr w:type="spellEnd"/>
      <w:r>
        <w:t xml:space="preserve"> </w:t>
      </w:r>
      <w:proofErr w:type="spellStart"/>
      <w:r>
        <w:t>bawen</w:t>
      </w:r>
      <w:proofErr w:type="spellEnd"/>
      <w:r>
        <w:t xml:space="preserve"> / </w:t>
      </w:r>
      <w:proofErr w:type="spellStart"/>
      <w:r>
        <w:t>hoeret</w:t>
      </w:r>
      <w:proofErr w:type="spellEnd"/>
      <w:r>
        <w:t xml:space="preserve"> und sehet / welchen S. Paulus </w:t>
      </w:r>
      <w:proofErr w:type="spellStart"/>
      <w:r>
        <w:t>geleget</w:t>
      </w:r>
      <w:proofErr w:type="spellEnd"/>
      <w:r>
        <w:t xml:space="preserve"> und </w:t>
      </w:r>
      <w:proofErr w:type="spellStart"/>
      <w:r>
        <w:t>geprediget</w:t>
      </w:r>
      <w:proofErr w:type="spellEnd"/>
      <w:r>
        <w:t xml:space="preserve"> hat. </w:t>
      </w:r>
    </w:p>
    <w:p w14:paraId="3C987F76" w14:textId="77777777" w:rsidR="00677441" w:rsidRDefault="00677441" w:rsidP="00677441">
      <w:pPr>
        <w:pStyle w:val="StandardWeb"/>
      </w:pPr>
      <w:r>
        <w:t xml:space="preserve">Denn </w:t>
      </w:r>
      <w:proofErr w:type="spellStart"/>
      <w:r>
        <w:t>furwar</w:t>
      </w:r>
      <w:proofErr w:type="spellEnd"/>
      <w:r>
        <w:t xml:space="preserve"> / die </w:t>
      </w:r>
      <w:proofErr w:type="spellStart"/>
      <w:r>
        <w:t>Lere</w:t>
      </w:r>
      <w:proofErr w:type="spellEnd"/>
      <w:r>
        <w:t xml:space="preserve"> so man </w:t>
      </w:r>
      <w:proofErr w:type="spellStart"/>
      <w:r>
        <w:t>itzt</w:t>
      </w:r>
      <w:proofErr w:type="spellEnd"/>
      <w:r>
        <w:t xml:space="preserve"> Lutherisch nennet / ist nichts anders / denn das lebendig Wort Gottes / so Paulus </w:t>
      </w:r>
      <w:proofErr w:type="spellStart"/>
      <w:r>
        <w:t>geprediget</w:t>
      </w:r>
      <w:proofErr w:type="spellEnd"/>
      <w:r>
        <w:t xml:space="preserve"> </w:t>
      </w:r>
      <w:proofErr w:type="spellStart"/>
      <w:r>
        <w:t>unn</w:t>
      </w:r>
      <w:proofErr w:type="spellEnd"/>
      <w:r>
        <w:t xml:space="preserve"> beschrieben hat / als wir denn </w:t>
      </w:r>
      <w:proofErr w:type="spellStart"/>
      <w:r>
        <w:t>selbs</w:t>
      </w:r>
      <w:proofErr w:type="spellEnd"/>
      <w:r>
        <w:t xml:space="preserve"> / diesen </w:t>
      </w:r>
      <w:proofErr w:type="spellStart"/>
      <w:r>
        <w:t>spruch</w:t>
      </w:r>
      <w:proofErr w:type="spellEnd"/>
      <w:r>
        <w:t xml:space="preserve"> / eben </w:t>
      </w:r>
      <w:proofErr w:type="spellStart"/>
      <w:r>
        <w:t>inn</w:t>
      </w:r>
      <w:proofErr w:type="spellEnd"/>
      <w:r>
        <w:t xml:space="preserve"> der </w:t>
      </w:r>
      <w:proofErr w:type="spellStart"/>
      <w:r>
        <w:t>meinung</w:t>
      </w:r>
      <w:proofErr w:type="spellEnd"/>
      <w:r>
        <w:t xml:space="preserve"> / wie ihn Paulus </w:t>
      </w:r>
      <w:proofErr w:type="spellStart"/>
      <w:r>
        <w:t>gered</w:t>
      </w:r>
      <w:proofErr w:type="spellEnd"/>
      <w:r>
        <w:t xml:space="preserve"> / hie </w:t>
      </w:r>
      <w:proofErr w:type="spellStart"/>
      <w:r>
        <w:t>geprediget</w:t>
      </w:r>
      <w:proofErr w:type="spellEnd"/>
      <w:r>
        <w:t xml:space="preserve"> haben / </w:t>
      </w:r>
      <w:proofErr w:type="spellStart"/>
      <w:r>
        <w:t>unn</w:t>
      </w:r>
      <w:proofErr w:type="spellEnd"/>
      <w:r>
        <w:t xml:space="preserve"> gesagt / so </w:t>
      </w:r>
      <w:proofErr w:type="spellStart"/>
      <w:r>
        <w:t>iemand</w:t>
      </w:r>
      <w:proofErr w:type="spellEnd"/>
      <w:r>
        <w:t xml:space="preserve"> euch </w:t>
      </w:r>
      <w:proofErr w:type="spellStart"/>
      <w:r>
        <w:t>dz</w:t>
      </w:r>
      <w:proofErr w:type="spellEnd"/>
      <w:r>
        <w:t xml:space="preserve"> Evangelion prediget / anders denn </w:t>
      </w:r>
      <w:proofErr w:type="spellStart"/>
      <w:r>
        <w:t>ir</w:t>
      </w:r>
      <w:proofErr w:type="spellEnd"/>
      <w:r>
        <w:t xml:space="preserve"> empfangen habt / der </w:t>
      </w:r>
      <w:proofErr w:type="spellStart"/>
      <w:r>
        <w:t>seie</w:t>
      </w:r>
      <w:proofErr w:type="spellEnd"/>
      <w:r>
        <w:t xml:space="preserve"> verflucht. </w:t>
      </w:r>
    </w:p>
    <w:p w14:paraId="415EB778" w14:textId="77777777" w:rsidR="00677441" w:rsidRDefault="00677441" w:rsidP="00677441">
      <w:pPr>
        <w:pStyle w:val="StandardWeb"/>
      </w:pPr>
      <w:r>
        <w:t xml:space="preserve">Und wie kund auch / dieser alten </w:t>
      </w:r>
      <w:proofErr w:type="spellStart"/>
      <w:r>
        <w:t>Keiserlichen</w:t>
      </w:r>
      <w:proofErr w:type="spellEnd"/>
      <w:r>
        <w:t xml:space="preserve"> Statt / mehr </w:t>
      </w:r>
      <w:proofErr w:type="spellStart"/>
      <w:r>
        <w:t>glücks</w:t>
      </w:r>
      <w:proofErr w:type="spellEnd"/>
      <w:r>
        <w:t xml:space="preserve"> und </w:t>
      </w:r>
      <w:proofErr w:type="spellStart"/>
      <w:r>
        <w:t>grosser</w:t>
      </w:r>
      <w:proofErr w:type="spellEnd"/>
      <w:r>
        <w:t xml:space="preserve"> heil / </w:t>
      </w:r>
      <w:proofErr w:type="spellStart"/>
      <w:r>
        <w:t>widderfaren</w:t>
      </w:r>
      <w:proofErr w:type="spellEnd"/>
      <w:r>
        <w:t xml:space="preserve"> / denn </w:t>
      </w:r>
      <w:proofErr w:type="spellStart"/>
      <w:r>
        <w:t>wolgelerte</w:t>
      </w:r>
      <w:proofErr w:type="spellEnd"/>
      <w:r>
        <w:t xml:space="preserve"> und geistreiche </w:t>
      </w:r>
      <w:proofErr w:type="spellStart"/>
      <w:r>
        <w:t>prediger</w:t>
      </w:r>
      <w:proofErr w:type="spellEnd"/>
      <w:r>
        <w:t xml:space="preserve"> / die Christum / nicht anders predigen / denn Paulus </w:t>
      </w:r>
      <w:proofErr w:type="spellStart"/>
      <w:r>
        <w:t>inn</w:t>
      </w:r>
      <w:proofErr w:type="spellEnd"/>
      <w:r>
        <w:t xml:space="preserve"> der </w:t>
      </w:r>
      <w:proofErr w:type="spellStart"/>
      <w:r>
        <w:t>Apostelgeschicht</w:t>
      </w:r>
      <w:proofErr w:type="spellEnd"/>
      <w:r>
        <w:t xml:space="preserve"> / von ihm </w:t>
      </w:r>
      <w:proofErr w:type="spellStart"/>
      <w:r>
        <w:t>geprediget</w:t>
      </w:r>
      <w:proofErr w:type="spellEnd"/>
      <w:r>
        <w:t xml:space="preserve"> / und </w:t>
      </w:r>
      <w:proofErr w:type="spellStart"/>
      <w:r>
        <w:t>inn</w:t>
      </w:r>
      <w:proofErr w:type="spellEnd"/>
      <w:r>
        <w:t xml:space="preserve"> seinen Episteln geschrieben hat: Sintemal Paulus Episteln / nichts anders sind / denn ein </w:t>
      </w:r>
      <w:proofErr w:type="spellStart"/>
      <w:r>
        <w:t>Methodus</w:t>
      </w:r>
      <w:proofErr w:type="spellEnd"/>
      <w:r>
        <w:t xml:space="preserve"> / das ist / eine </w:t>
      </w:r>
      <w:proofErr w:type="spellStart"/>
      <w:r>
        <w:t>kunst</w:t>
      </w:r>
      <w:proofErr w:type="spellEnd"/>
      <w:r>
        <w:t xml:space="preserve"> oder </w:t>
      </w:r>
      <w:proofErr w:type="spellStart"/>
      <w:r>
        <w:t>regel</w:t>
      </w:r>
      <w:proofErr w:type="spellEnd"/>
      <w:r>
        <w:t xml:space="preserve"> zu predigen / </w:t>
      </w:r>
      <w:proofErr w:type="spellStart"/>
      <w:r>
        <w:t>unnd</w:t>
      </w:r>
      <w:proofErr w:type="spellEnd"/>
      <w:r>
        <w:t xml:space="preserve"> alle heilige </w:t>
      </w:r>
      <w:proofErr w:type="spellStart"/>
      <w:r>
        <w:t>Schrifft</w:t>
      </w:r>
      <w:proofErr w:type="spellEnd"/>
      <w:r>
        <w:t xml:space="preserve"> aus zulegen / also / das man </w:t>
      </w:r>
      <w:proofErr w:type="spellStart"/>
      <w:r>
        <w:t>wol</w:t>
      </w:r>
      <w:proofErr w:type="spellEnd"/>
      <w:r>
        <w:t xml:space="preserve"> ein </w:t>
      </w:r>
      <w:proofErr w:type="spellStart"/>
      <w:r>
        <w:t>sprichwort</w:t>
      </w:r>
      <w:proofErr w:type="spellEnd"/>
      <w:r>
        <w:t xml:space="preserve"> machen / und sagen </w:t>
      </w:r>
      <w:proofErr w:type="spellStart"/>
      <w:r>
        <w:t>moecht</w:t>
      </w:r>
      <w:proofErr w:type="spellEnd"/>
      <w:r>
        <w:t xml:space="preserve"> / Wer anders prediget und </w:t>
      </w:r>
      <w:proofErr w:type="spellStart"/>
      <w:r>
        <w:t>gleubet</w:t>
      </w:r>
      <w:proofErr w:type="spellEnd"/>
      <w:r>
        <w:t xml:space="preserve"> / denn Paulus </w:t>
      </w:r>
      <w:proofErr w:type="spellStart"/>
      <w:r>
        <w:t>inn</w:t>
      </w:r>
      <w:proofErr w:type="spellEnd"/>
      <w:r>
        <w:t xml:space="preserve"> der </w:t>
      </w:r>
      <w:proofErr w:type="spellStart"/>
      <w:r>
        <w:t>Apostelgeschicht</w:t>
      </w:r>
      <w:proofErr w:type="spellEnd"/>
      <w:r>
        <w:t xml:space="preserve"> / und seinen Episteln / </w:t>
      </w:r>
      <w:proofErr w:type="spellStart"/>
      <w:r>
        <w:t>leret</w:t>
      </w:r>
      <w:proofErr w:type="spellEnd"/>
      <w:r>
        <w:t xml:space="preserve"> predigen und </w:t>
      </w:r>
      <w:proofErr w:type="spellStart"/>
      <w:r>
        <w:t>gleuben</w:t>
      </w:r>
      <w:proofErr w:type="spellEnd"/>
      <w:r>
        <w:t xml:space="preserve"> / der ist kein Christ / sondern ein </w:t>
      </w:r>
      <w:proofErr w:type="spellStart"/>
      <w:r>
        <w:t>widderchrist</w:t>
      </w:r>
      <w:proofErr w:type="spellEnd"/>
      <w:r>
        <w:t xml:space="preserve">. </w:t>
      </w:r>
    </w:p>
    <w:p w14:paraId="69B15C1F" w14:textId="77777777" w:rsidR="00677441" w:rsidRDefault="00677441" w:rsidP="00677441">
      <w:pPr>
        <w:pStyle w:val="StandardWeb"/>
      </w:pPr>
      <w:r>
        <w:t xml:space="preserve">Ich sehe aber / lieben Herren und freunde / das nicht alleine die </w:t>
      </w:r>
      <w:proofErr w:type="spellStart"/>
      <w:r>
        <w:t>erndte</w:t>
      </w:r>
      <w:proofErr w:type="spellEnd"/>
      <w:r>
        <w:t xml:space="preserve"> gros ist / der </w:t>
      </w:r>
      <w:proofErr w:type="spellStart"/>
      <w:r>
        <w:t>arbeiter</w:t>
      </w:r>
      <w:proofErr w:type="spellEnd"/>
      <w:r>
        <w:t xml:space="preserve"> aber </w:t>
      </w:r>
      <w:proofErr w:type="spellStart"/>
      <w:r>
        <w:t>seer</w:t>
      </w:r>
      <w:proofErr w:type="spellEnd"/>
      <w:r>
        <w:t xml:space="preserve"> wenig / sondern auch / das aller </w:t>
      </w:r>
      <w:proofErr w:type="spellStart"/>
      <w:r>
        <w:t>mangel</w:t>
      </w:r>
      <w:proofErr w:type="spellEnd"/>
      <w:r>
        <w:t xml:space="preserve"> an </w:t>
      </w:r>
      <w:proofErr w:type="spellStart"/>
      <w:r>
        <w:t>himmelischen</w:t>
      </w:r>
      <w:proofErr w:type="spellEnd"/>
      <w:r>
        <w:t xml:space="preserve"> </w:t>
      </w:r>
      <w:proofErr w:type="spellStart"/>
      <w:r>
        <w:t>unn</w:t>
      </w:r>
      <w:proofErr w:type="spellEnd"/>
      <w:r>
        <w:t xml:space="preserve"> ewigen </w:t>
      </w:r>
      <w:proofErr w:type="spellStart"/>
      <w:r>
        <w:t>güttern</w:t>
      </w:r>
      <w:proofErr w:type="spellEnd"/>
      <w:r>
        <w:t xml:space="preserve"> / durch nichts anders weg </w:t>
      </w:r>
      <w:proofErr w:type="spellStart"/>
      <w:r>
        <w:t>genomen</w:t>
      </w:r>
      <w:proofErr w:type="spellEnd"/>
      <w:r>
        <w:t xml:space="preserve"> und erstattet werden </w:t>
      </w:r>
      <w:proofErr w:type="spellStart"/>
      <w:r>
        <w:t>müge</w:t>
      </w:r>
      <w:proofErr w:type="spellEnd"/>
      <w:r>
        <w:t xml:space="preserve"> / denn durch </w:t>
      </w:r>
      <w:proofErr w:type="spellStart"/>
      <w:r>
        <w:t>gebette</w:t>
      </w:r>
      <w:proofErr w:type="spellEnd"/>
      <w:r>
        <w:t xml:space="preserve"> zu Gott dem Herrn / </w:t>
      </w:r>
      <w:proofErr w:type="spellStart"/>
      <w:r>
        <w:t>umb</w:t>
      </w:r>
      <w:proofErr w:type="spellEnd"/>
      <w:r>
        <w:t xml:space="preserve"> </w:t>
      </w:r>
      <w:proofErr w:type="spellStart"/>
      <w:r>
        <w:t>trewe</w:t>
      </w:r>
      <w:proofErr w:type="spellEnd"/>
      <w:r>
        <w:t xml:space="preserve"> </w:t>
      </w:r>
      <w:proofErr w:type="spellStart"/>
      <w:r>
        <w:t>prediger</w:t>
      </w:r>
      <w:proofErr w:type="spellEnd"/>
      <w:r>
        <w:t xml:space="preserve"> / wie auch Christus </w:t>
      </w:r>
      <w:proofErr w:type="spellStart"/>
      <w:r>
        <w:t>gepeut</w:t>
      </w:r>
      <w:proofErr w:type="spellEnd"/>
      <w:r>
        <w:t xml:space="preserve"> / da er spricht / bittet den Herren der </w:t>
      </w:r>
      <w:proofErr w:type="spellStart"/>
      <w:r>
        <w:t>erndte</w:t>
      </w:r>
      <w:proofErr w:type="spellEnd"/>
      <w:r>
        <w:t xml:space="preserve"> / das er </w:t>
      </w:r>
      <w:proofErr w:type="spellStart"/>
      <w:r>
        <w:t>erbeiter</w:t>
      </w:r>
      <w:proofErr w:type="spellEnd"/>
      <w:r>
        <w:t xml:space="preserve"> </w:t>
      </w:r>
      <w:proofErr w:type="spellStart"/>
      <w:r>
        <w:t>inn</w:t>
      </w:r>
      <w:proofErr w:type="spellEnd"/>
      <w:r>
        <w:t xml:space="preserve"> seine </w:t>
      </w:r>
      <w:proofErr w:type="spellStart"/>
      <w:r>
        <w:t>erndte</w:t>
      </w:r>
      <w:proofErr w:type="spellEnd"/>
      <w:r>
        <w:t xml:space="preserve"> sende. Denn das auch Gott / den </w:t>
      </w:r>
      <w:proofErr w:type="spellStart"/>
      <w:r>
        <w:t>leutten</w:t>
      </w:r>
      <w:proofErr w:type="spellEnd"/>
      <w:r>
        <w:t xml:space="preserve"> / alles gluck und heil / schaffen </w:t>
      </w:r>
      <w:proofErr w:type="spellStart"/>
      <w:r>
        <w:t>woelle</w:t>
      </w:r>
      <w:proofErr w:type="spellEnd"/>
      <w:r>
        <w:t xml:space="preserve"> / die sein Wort / mehr lieben / und </w:t>
      </w:r>
      <w:proofErr w:type="spellStart"/>
      <w:r>
        <w:t>hoeher</w:t>
      </w:r>
      <w:proofErr w:type="spellEnd"/>
      <w:r>
        <w:t xml:space="preserve"> achten / denn alles / beweise ich mit Christo / da er spricht / trachtet mit ersten nach dem Reich Gottes / und nach seiner </w:t>
      </w:r>
      <w:proofErr w:type="spellStart"/>
      <w:r>
        <w:t>gerechtigkeyt</w:t>
      </w:r>
      <w:proofErr w:type="spellEnd"/>
      <w:r>
        <w:t xml:space="preserve"> / so wird euch alles zufallen. </w:t>
      </w:r>
    </w:p>
    <w:p w14:paraId="5427EFD2" w14:textId="77777777" w:rsidR="00677441" w:rsidRDefault="00677441" w:rsidP="00677441">
      <w:pPr>
        <w:pStyle w:val="StandardWeb"/>
      </w:pPr>
      <w:proofErr w:type="spellStart"/>
      <w:r>
        <w:t>Darumb</w:t>
      </w:r>
      <w:proofErr w:type="spellEnd"/>
      <w:r>
        <w:t xml:space="preserve"> </w:t>
      </w:r>
      <w:proofErr w:type="spellStart"/>
      <w:r>
        <w:t>sol</w:t>
      </w:r>
      <w:proofErr w:type="spellEnd"/>
      <w:r>
        <w:t xml:space="preserve"> diese </w:t>
      </w:r>
      <w:proofErr w:type="spellStart"/>
      <w:r>
        <w:t>lobliche</w:t>
      </w:r>
      <w:proofErr w:type="spellEnd"/>
      <w:r>
        <w:t xml:space="preserve"> Statt / eine heilige und selige Reichsstatt / sein und bleiben / das ist von </w:t>
      </w:r>
      <w:proofErr w:type="spellStart"/>
      <w:r>
        <w:t>Sünd</w:t>
      </w:r>
      <w:proofErr w:type="spellEnd"/>
      <w:r>
        <w:t xml:space="preserve"> / Gottes Zorn / Wellt / </w:t>
      </w:r>
      <w:proofErr w:type="spellStart"/>
      <w:r>
        <w:t>Teuffel</w:t>
      </w:r>
      <w:proofErr w:type="spellEnd"/>
      <w:r>
        <w:t xml:space="preserve"> / Tod / Hell / </w:t>
      </w:r>
      <w:proofErr w:type="spellStart"/>
      <w:r>
        <w:t>erloeset</w:t>
      </w:r>
      <w:proofErr w:type="spellEnd"/>
      <w:r>
        <w:t xml:space="preserve"> werden / </w:t>
      </w:r>
      <w:proofErr w:type="spellStart"/>
      <w:r>
        <w:t>unnd</w:t>
      </w:r>
      <w:proofErr w:type="spellEnd"/>
      <w:r>
        <w:t xml:space="preserve"> das ewige leben / durch Christum erlangen / so </w:t>
      </w:r>
      <w:proofErr w:type="spellStart"/>
      <w:r>
        <w:t>mueß</w:t>
      </w:r>
      <w:proofErr w:type="spellEnd"/>
      <w:r>
        <w:t xml:space="preserve"> </w:t>
      </w:r>
      <w:proofErr w:type="spellStart"/>
      <w:r>
        <w:t>solchs</w:t>
      </w:r>
      <w:proofErr w:type="spellEnd"/>
      <w:r>
        <w:t xml:space="preserve"> </w:t>
      </w:r>
      <w:proofErr w:type="spellStart"/>
      <w:r>
        <w:t>warlich</w:t>
      </w:r>
      <w:proofErr w:type="spellEnd"/>
      <w:r>
        <w:t xml:space="preserve"> / durch kein </w:t>
      </w:r>
      <w:proofErr w:type="spellStart"/>
      <w:r>
        <w:t>ander</w:t>
      </w:r>
      <w:proofErr w:type="spellEnd"/>
      <w:r>
        <w:t xml:space="preserve"> mittel </w:t>
      </w:r>
      <w:proofErr w:type="spellStart"/>
      <w:r>
        <w:t>gescheen</w:t>
      </w:r>
      <w:proofErr w:type="spellEnd"/>
      <w:r>
        <w:t xml:space="preserve"> / denn durch Evangelische </w:t>
      </w:r>
      <w:proofErr w:type="spellStart"/>
      <w:r>
        <w:t>prediger</w:t>
      </w:r>
      <w:proofErr w:type="spellEnd"/>
      <w:r>
        <w:t xml:space="preserve"> / die nicht anders </w:t>
      </w:r>
      <w:proofErr w:type="spellStart"/>
      <w:r>
        <w:t>leren</w:t>
      </w:r>
      <w:proofErr w:type="spellEnd"/>
      <w:r>
        <w:t xml:space="preserve"> / predigen / </w:t>
      </w:r>
      <w:proofErr w:type="spellStart"/>
      <w:r>
        <w:t>gleuben</w:t>
      </w:r>
      <w:proofErr w:type="spellEnd"/>
      <w:r>
        <w:t xml:space="preserve"> / leben / denn Paulus </w:t>
      </w:r>
      <w:proofErr w:type="spellStart"/>
      <w:r>
        <w:t>geprediget</w:t>
      </w:r>
      <w:proofErr w:type="spellEnd"/>
      <w:r>
        <w:t xml:space="preserve"> und geschrieben hat. </w:t>
      </w:r>
    </w:p>
    <w:p w14:paraId="1B282DF9" w14:textId="77777777" w:rsidR="00677441" w:rsidRDefault="00677441" w:rsidP="00677441">
      <w:pPr>
        <w:pStyle w:val="StandardWeb"/>
      </w:pPr>
      <w:r>
        <w:t xml:space="preserve">Denn das auch alle die / so die </w:t>
      </w:r>
      <w:proofErr w:type="spellStart"/>
      <w:r>
        <w:t>schrifft</w:t>
      </w:r>
      <w:proofErr w:type="spellEnd"/>
      <w:r>
        <w:t xml:space="preserve"> anders </w:t>
      </w:r>
      <w:proofErr w:type="spellStart"/>
      <w:r>
        <w:t>handlen</w:t>
      </w:r>
      <w:proofErr w:type="spellEnd"/>
      <w:r>
        <w:t xml:space="preserve"> / denn Paulus / und Christo feind sind / </w:t>
      </w:r>
      <w:proofErr w:type="spellStart"/>
      <w:r>
        <w:t>inn</w:t>
      </w:r>
      <w:proofErr w:type="spellEnd"/>
      <w:r>
        <w:t xml:space="preserve"> </w:t>
      </w:r>
      <w:proofErr w:type="spellStart"/>
      <w:r>
        <w:t>iren</w:t>
      </w:r>
      <w:proofErr w:type="spellEnd"/>
      <w:r>
        <w:t xml:space="preserve"> </w:t>
      </w:r>
      <w:proofErr w:type="spellStart"/>
      <w:r>
        <w:t>sünden</w:t>
      </w:r>
      <w:proofErr w:type="spellEnd"/>
      <w:r>
        <w:t xml:space="preserve"> sterben und verderben </w:t>
      </w:r>
      <w:proofErr w:type="spellStart"/>
      <w:r>
        <w:t>muessen</w:t>
      </w:r>
      <w:proofErr w:type="spellEnd"/>
      <w:r>
        <w:t xml:space="preserve"> ewiglich / wo sie nicht </w:t>
      </w:r>
      <w:proofErr w:type="spellStart"/>
      <w:r>
        <w:t>Buesse</w:t>
      </w:r>
      <w:proofErr w:type="spellEnd"/>
      <w:r>
        <w:t xml:space="preserve"> </w:t>
      </w:r>
      <w:proofErr w:type="spellStart"/>
      <w:r>
        <w:t>thuen</w:t>
      </w:r>
      <w:proofErr w:type="spellEnd"/>
      <w:r>
        <w:t xml:space="preserve"> / beweise ich mit dem </w:t>
      </w:r>
      <w:proofErr w:type="spellStart"/>
      <w:r>
        <w:t>spruch</w:t>
      </w:r>
      <w:proofErr w:type="spellEnd"/>
      <w:r>
        <w:t xml:space="preserve"> Pauli droben angezogen / </w:t>
      </w:r>
      <w:proofErr w:type="spellStart"/>
      <w:r>
        <w:t>inn</w:t>
      </w:r>
      <w:proofErr w:type="spellEnd"/>
      <w:r>
        <w:t xml:space="preserve"> welchem er auch einen Engel vom </w:t>
      </w:r>
      <w:proofErr w:type="spellStart"/>
      <w:r>
        <w:t>Himel</w:t>
      </w:r>
      <w:proofErr w:type="spellEnd"/>
      <w:r>
        <w:t xml:space="preserve"> / der anders prediget denn er / verflucht / sondern auch mit mit dem </w:t>
      </w:r>
      <w:proofErr w:type="spellStart"/>
      <w:r>
        <w:t>urtel</w:t>
      </w:r>
      <w:proofErr w:type="spellEnd"/>
      <w:r>
        <w:t xml:space="preserve"> des heiligen Geists / das Paulus </w:t>
      </w:r>
      <w:proofErr w:type="spellStart"/>
      <w:r>
        <w:t>fellet</w:t>
      </w:r>
      <w:proofErr w:type="spellEnd"/>
      <w:r>
        <w:t xml:space="preserve"> / </w:t>
      </w:r>
      <w:proofErr w:type="spellStart"/>
      <w:r>
        <w:t>unnd</w:t>
      </w:r>
      <w:proofErr w:type="spellEnd"/>
      <w:r>
        <w:t xml:space="preserve"> </w:t>
      </w:r>
      <w:proofErr w:type="spellStart"/>
      <w:r>
        <w:t>spricth</w:t>
      </w:r>
      <w:proofErr w:type="spellEnd"/>
      <w:r>
        <w:t xml:space="preserve"> / wer den Herrn Jesu Christ nicht lieb hat / der </w:t>
      </w:r>
      <w:proofErr w:type="spellStart"/>
      <w:r>
        <w:t>seie</w:t>
      </w:r>
      <w:proofErr w:type="spellEnd"/>
      <w:r>
        <w:t xml:space="preserve"> Anathema </w:t>
      </w:r>
      <w:proofErr w:type="spellStart"/>
      <w:r>
        <w:t>Maharam</w:t>
      </w:r>
      <w:proofErr w:type="spellEnd"/>
      <w:r>
        <w:t xml:space="preserve"> </w:t>
      </w:r>
      <w:proofErr w:type="spellStart"/>
      <w:r>
        <w:t>Motha</w:t>
      </w:r>
      <w:proofErr w:type="spellEnd"/>
      <w:r>
        <w:t xml:space="preserve">. </w:t>
      </w:r>
    </w:p>
    <w:p w14:paraId="6F786566" w14:textId="77777777" w:rsidR="00677441" w:rsidRDefault="00677441" w:rsidP="00677441">
      <w:pPr>
        <w:pStyle w:val="StandardWeb"/>
      </w:pPr>
      <w:r>
        <w:t xml:space="preserve">Den Vatter aber unsers Herrn Jesu Christi / und Gott alles </w:t>
      </w:r>
      <w:proofErr w:type="spellStart"/>
      <w:r>
        <w:t>trostes</w:t>
      </w:r>
      <w:proofErr w:type="spellEnd"/>
      <w:r>
        <w:t xml:space="preserve"> / erfülle meinen </w:t>
      </w:r>
      <w:proofErr w:type="spellStart"/>
      <w:r>
        <w:t>wundsch</w:t>
      </w:r>
      <w:proofErr w:type="spellEnd"/>
      <w:r>
        <w:t xml:space="preserve"> an euch / also / das nicht alleine ich / mein leben lang sehe das Gottes </w:t>
      </w:r>
      <w:proofErr w:type="spellStart"/>
      <w:r>
        <w:t>Wortt</w:t>
      </w:r>
      <w:proofErr w:type="spellEnd"/>
      <w:r>
        <w:t xml:space="preserve"> / </w:t>
      </w:r>
      <w:proofErr w:type="spellStart"/>
      <w:r>
        <w:t>inn</w:t>
      </w:r>
      <w:proofErr w:type="spellEnd"/>
      <w:r>
        <w:t xml:space="preserve"> dieser Statt / lebe und </w:t>
      </w:r>
      <w:proofErr w:type="spellStart"/>
      <w:r>
        <w:t>regire</w:t>
      </w:r>
      <w:proofErr w:type="spellEnd"/>
      <w:r>
        <w:t xml:space="preserve"> / sondern auch das </w:t>
      </w:r>
      <w:proofErr w:type="spellStart"/>
      <w:r>
        <w:t>ir</w:t>
      </w:r>
      <w:proofErr w:type="spellEnd"/>
      <w:r>
        <w:t xml:space="preserve"> erkennet / und </w:t>
      </w:r>
      <w:proofErr w:type="spellStart"/>
      <w:r>
        <w:t>gleubet</w:t>
      </w:r>
      <w:proofErr w:type="spellEnd"/>
      <w:r>
        <w:t xml:space="preserve"> / das ich </w:t>
      </w:r>
      <w:proofErr w:type="spellStart"/>
      <w:r>
        <w:t>disen</w:t>
      </w:r>
      <w:proofErr w:type="spellEnd"/>
      <w:r>
        <w:t xml:space="preserve"> </w:t>
      </w:r>
      <w:proofErr w:type="spellStart"/>
      <w:r>
        <w:t>Lobepsalm</w:t>
      </w:r>
      <w:proofErr w:type="spellEnd"/>
      <w:r>
        <w:t xml:space="preserve"> / </w:t>
      </w:r>
      <w:proofErr w:type="spellStart"/>
      <w:r>
        <w:t>umb</w:t>
      </w:r>
      <w:proofErr w:type="spellEnd"/>
      <w:r>
        <w:t xml:space="preserve"> nichts anders willen / </w:t>
      </w:r>
      <w:proofErr w:type="spellStart"/>
      <w:r>
        <w:t>undter</w:t>
      </w:r>
      <w:proofErr w:type="spellEnd"/>
      <w:r>
        <w:t xml:space="preserve"> </w:t>
      </w:r>
      <w:proofErr w:type="spellStart"/>
      <w:r>
        <w:t>ewrem</w:t>
      </w:r>
      <w:proofErr w:type="spellEnd"/>
      <w:r>
        <w:t xml:space="preserve"> </w:t>
      </w:r>
      <w:proofErr w:type="spellStart"/>
      <w:r>
        <w:t>namen</w:t>
      </w:r>
      <w:proofErr w:type="spellEnd"/>
      <w:r>
        <w:t xml:space="preserve"> / habe lassen </w:t>
      </w:r>
      <w:proofErr w:type="spellStart"/>
      <w:r>
        <w:t>außgehen</w:t>
      </w:r>
      <w:proofErr w:type="spellEnd"/>
      <w:r>
        <w:t xml:space="preserve"> / denn das ich mich des hoch </w:t>
      </w:r>
      <w:proofErr w:type="spellStart"/>
      <w:r>
        <w:t>frew</w:t>
      </w:r>
      <w:proofErr w:type="spellEnd"/>
      <w:r>
        <w:t xml:space="preserve"> / das euch Gott bescheret hat / das Evangelion alle tage zu </w:t>
      </w:r>
      <w:proofErr w:type="spellStart"/>
      <w:r>
        <w:t>hoeren</w:t>
      </w:r>
      <w:proofErr w:type="spellEnd"/>
      <w:r>
        <w:t xml:space="preserve"> / ich geschweige das </w:t>
      </w:r>
      <w:proofErr w:type="spellStart"/>
      <w:r>
        <w:t>inn</w:t>
      </w:r>
      <w:proofErr w:type="spellEnd"/>
      <w:r>
        <w:t xml:space="preserve"> dieser Statt / den </w:t>
      </w:r>
      <w:proofErr w:type="spellStart"/>
      <w:r>
        <w:t>erweleten</w:t>
      </w:r>
      <w:proofErr w:type="spellEnd"/>
      <w:r>
        <w:t xml:space="preserve"> eine solche </w:t>
      </w:r>
      <w:proofErr w:type="spellStart"/>
      <w:r>
        <w:t>vereinigung</w:t>
      </w:r>
      <w:proofErr w:type="spellEnd"/>
      <w:r>
        <w:t xml:space="preserve"> der </w:t>
      </w:r>
      <w:proofErr w:type="spellStart"/>
      <w:r>
        <w:t>lere</w:t>
      </w:r>
      <w:proofErr w:type="spellEnd"/>
      <w:r>
        <w:t xml:space="preserve"> / von der </w:t>
      </w:r>
      <w:proofErr w:type="spellStart"/>
      <w:r>
        <w:t>Justification</w:t>
      </w:r>
      <w:proofErr w:type="spellEnd"/>
      <w:r>
        <w:t xml:space="preserve"> erschienen / das ich hoffe / Gott solle </w:t>
      </w:r>
      <w:proofErr w:type="spellStart"/>
      <w:r>
        <w:t>darumb</w:t>
      </w:r>
      <w:proofErr w:type="spellEnd"/>
      <w:r>
        <w:t xml:space="preserve"> sein </w:t>
      </w:r>
      <w:proofErr w:type="spellStart"/>
      <w:r>
        <w:t>Wortt</w:t>
      </w:r>
      <w:proofErr w:type="spellEnd"/>
      <w:r>
        <w:t xml:space="preserve"> / nimmer mehr von dieser Statt nehmen / das dieser </w:t>
      </w:r>
      <w:proofErr w:type="spellStart"/>
      <w:r>
        <w:t>Artickel</w:t>
      </w:r>
      <w:proofErr w:type="spellEnd"/>
      <w:r>
        <w:t xml:space="preserve"> / nichts anders ist / denn ein </w:t>
      </w:r>
      <w:proofErr w:type="spellStart"/>
      <w:r>
        <w:t>grund</w:t>
      </w:r>
      <w:proofErr w:type="spellEnd"/>
      <w:r>
        <w:t xml:space="preserve"> / </w:t>
      </w:r>
      <w:proofErr w:type="spellStart"/>
      <w:r>
        <w:t>darauff</w:t>
      </w:r>
      <w:proofErr w:type="spellEnd"/>
      <w:r>
        <w:t xml:space="preserve"> alles </w:t>
      </w:r>
      <w:proofErr w:type="spellStart"/>
      <w:r>
        <w:t>erbawet</w:t>
      </w:r>
      <w:proofErr w:type="spellEnd"/>
      <w:r>
        <w:t xml:space="preserve"> </w:t>
      </w:r>
      <w:proofErr w:type="spellStart"/>
      <w:r>
        <w:t>mueß</w:t>
      </w:r>
      <w:proofErr w:type="spellEnd"/>
      <w:r>
        <w:t xml:space="preserve"> werden / so </w:t>
      </w:r>
      <w:proofErr w:type="spellStart"/>
      <w:r>
        <w:t>mann</w:t>
      </w:r>
      <w:proofErr w:type="spellEnd"/>
      <w:r>
        <w:t xml:space="preserve"> </w:t>
      </w:r>
      <w:proofErr w:type="spellStart"/>
      <w:r>
        <w:t>inn</w:t>
      </w:r>
      <w:proofErr w:type="spellEnd"/>
      <w:r>
        <w:t xml:space="preserve"> der Christenheit / </w:t>
      </w:r>
      <w:proofErr w:type="spellStart"/>
      <w:r>
        <w:t>leren</w:t>
      </w:r>
      <w:proofErr w:type="spellEnd"/>
      <w:r>
        <w:t xml:space="preserve"> und </w:t>
      </w:r>
      <w:proofErr w:type="spellStart"/>
      <w:r>
        <w:t>thuen</w:t>
      </w:r>
      <w:proofErr w:type="spellEnd"/>
      <w:r>
        <w:t xml:space="preserve"> mag. </w:t>
      </w:r>
    </w:p>
    <w:p w14:paraId="78D6DFE1" w14:textId="77777777" w:rsidR="00677441" w:rsidRDefault="00677441" w:rsidP="00677441">
      <w:pPr>
        <w:pStyle w:val="StandardWeb"/>
      </w:pPr>
      <w:r>
        <w:t xml:space="preserve">Denn </w:t>
      </w:r>
      <w:proofErr w:type="spellStart"/>
      <w:r>
        <w:t>warlich</w:t>
      </w:r>
      <w:proofErr w:type="spellEnd"/>
      <w:r>
        <w:t xml:space="preserve"> unsere </w:t>
      </w:r>
      <w:proofErr w:type="spellStart"/>
      <w:r>
        <w:t>freiheit</w:t>
      </w:r>
      <w:proofErr w:type="spellEnd"/>
      <w:r>
        <w:t xml:space="preserve"> zu predigen / ist nicht </w:t>
      </w:r>
      <w:proofErr w:type="spellStart"/>
      <w:r>
        <w:t>widder</w:t>
      </w:r>
      <w:proofErr w:type="spellEnd"/>
      <w:r>
        <w:t xml:space="preserve"> </w:t>
      </w:r>
      <w:proofErr w:type="spellStart"/>
      <w:r>
        <w:t>fleysch</w:t>
      </w:r>
      <w:proofErr w:type="spellEnd"/>
      <w:r>
        <w:t xml:space="preserve"> und </w:t>
      </w:r>
      <w:proofErr w:type="spellStart"/>
      <w:r>
        <w:t>blut</w:t>
      </w:r>
      <w:proofErr w:type="spellEnd"/>
      <w:r>
        <w:t xml:space="preserve"> / sondern </w:t>
      </w:r>
      <w:proofErr w:type="spellStart"/>
      <w:r>
        <w:t>widder</w:t>
      </w:r>
      <w:proofErr w:type="spellEnd"/>
      <w:r>
        <w:t xml:space="preserve"> den </w:t>
      </w:r>
      <w:proofErr w:type="spellStart"/>
      <w:r>
        <w:t>Teuffel</w:t>
      </w:r>
      <w:proofErr w:type="spellEnd"/>
      <w:r>
        <w:t xml:space="preserve"> oder </w:t>
      </w:r>
      <w:proofErr w:type="spellStart"/>
      <w:r>
        <w:t>widderchrist</w:t>
      </w:r>
      <w:proofErr w:type="spellEnd"/>
      <w:r>
        <w:t xml:space="preserve"> / gerichtet / also / das wir niemand </w:t>
      </w:r>
      <w:proofErr w:type="spellStart"/>
      <w:r>
        <w:t>ursach</w:t>
      </w:r>
      <w:proofErr w:type="spellEnd"/>
      <w:r>
        <w:t xml:space="preserve"> geben / etwas </w:t>
      </w:r>
      <w:proofErr w:type="spellStart"/>
      <w:r>
        <w:t>zudencken</w:t>
      </w:r>
      <w:proofErr w:type="spellEnd"/>
      <w:r>
        <w:t xml:space="preserve"> / reden oder </w:t>
      </w:r>
      <w:proofErr w:type="spellStart"/>
      <w:r>
        <w:t>thuen</w:t>
      </w:r>
      <w:proofErr w:type="spellEnd"/>
      <w:r>
        <w:t xml:space="preserve"> / das Gott </w:t>
      </w:r>
      <w:proofErr w:type="spellStart"/>
      <w:r>
        <w:t>verpotten</w:t>
      </w:r>
      <w:proofErr w:type="spellEnd"/>
      <w:r>
        <w:t xml:space="preserve"> hat / sondern </w:t>
      </w:r>
      <w:proofErr w:type="spellStart"/>
      <w:r>
        <w:t>leren</w:t>
      </w:r>
      <w:proofErr w:type="spellEnd"/>
      <w:r>
        <w:t xml:space="preserve"> </w:t>
      </w:r>
      <w:proofErr w:type="spellStart"/>
      <w:r>
        <w:t>ieder</w:t>
      </w:r>
      <w:proofErr w:type="spellEnd"/>
      <w:r>
        <w:t xml:space="preserve"> man / </w:t>
      </w:r>
      <w:proofErr w:type="spellStart"/>
      <w:r>
        <w:t>dencken</w:t>
      </w:r>
      <w:proofErr w:type="spellEnd"/>
      <w:r>
        <w:t xml:space="preserve"> / reden / </w:t>
      </w:r>
      <w:proofErr w:type="spellStart"/>
      <w:r>
        <w:t>thuen</w:t>
      </w:r>
      <w:proofErr w:type="spellEnd"/>
      <w:r>
        <w:t xml:space="preserve"> / </w:t>
      </w:r>
      <w:proofErr w:type="spellStart"/>
      <w:r>
        <w:t>dz</w:t>
      </w:r>
      <w:proofErr w:type="spellEnd"/>
      <w:r>
        <w:t xml:space="preserve"> Gott </w:t>
      </w:r>
      <w:proofErr w:type="spellStart"/>
      <w:r>
        <w:t>gepotten</w:t>
      </w:r>
      <w:proofErr w:type="spellEnd"/>
      <w:r>
        <w:t xml:space="preserve"> hat / </w:t>
      </w:r>
      <w:proofErr w:type="spellStart"/>
      <w:r>
        <w:t>unnd</w:t>
      </w:r>
      <w:proofErr w:type="spellEnd"/>
      <w:r>
        <w:t xml:space="preserve"> das mit solcher strenge </w:t>
      </w:r>
      <w:proofErr w:type="spellStart"/>
      <w:r>
        <w:t>unnd</w:t>
      </w:r>
      <w:proofErr w:type="spellEnd"/>
      <w:r>
        <w:t xml:space="preserve"> </w:t>
      </w:r>
      <w:proofErr w:type="spellStart"/>
      <w:r>
        <w:t>scherffe</w:t>
      </w:r>
      <w:proofErr w:type="spellEnd"/>
      <w:r>
        <w:t xml:space="preserve"> / das wir Christum </w:t>
      </w:r>
      <w:proofErr w:type="spellStart"/>
      <w:r>
        <w:t>iemand</w:t>
      </w:r>
      <w:proofErr w:type="spellEnd"/>
      <w:r>
        <w:t xml:space="preserve"> / weder den </w:t>
      </w:r>
      <w:proofErr w:type="spellStart"/>
      <w:r>
        <w:t>Büßfertigen</w:t>
      </w:r>
      <w:proofErr w:type="spellEnd"/>
      <w:r>
        <w:t xml:space="preserve"> / predigen / wie auch Christus </w:t>
      </w:r>
      <w:proofErr w:type="spellStart"/>
      <w:r>
        <w:t>selbs</w:t>
      </w:r>
      <w:proofErr w:type="spellEnd"/>
      <w:r>
        <w:t xml:space="preserve"> spricht / er </w:t>
      </w:r>
      <w:proofErr w:type="spellStart"/>
      <w:r>
        <w:t>seie</w:t>
      </w:r>
      <w:proofErr w:type="spellEnd"/>
      <w:r>
        <w:t xml:space="preserve"> nur kommen / den </w:t>
      </w:r>
      <w:proofErr w:type="spellStart"/>
      <w:r>
        <w:t>sündern</w:t>
      </w:r>
      <w:proofErr w:type="spellEnd"/>
      <w:r>
        <w:t xml:space="preserve"> zur Busse </w:t>
      </w:r>
      <w:proofErr w:type="spellStart"/>
      <w:r>
        <w:t>zuruffen</w:t>
      </w:r>
      <w:proofErr w:type="spellEnd"/>
      <w:r>
        <w:t xml:space="preserve"> / </w:t>
      </w:r>
      <w:proofErr w:type="spellStart"/>
      <w:r>
        <w:t>unnd</w:t>
      </w:r>
      <w:proofErr w:type="spellEnd"/>
      <w:r>
        <w:t xml:space="preserve"> S. Paulus das </w:t>
      </w:r>
      <w:proofErr w:type="spellStart"/>
      <w:r>
        <w:t>Predigampt</w:t>
      </w:r>
      <w:proofErr w:type="spellEnd"/>
      <w:r>
        <w:t xml:space="preserve"> meisterlich beschreibet / da er spricht / Die </w:t>
      </w:r>
      <w:proofErr w:type="spellStart"/>
      <w:r>
        <w:t>waffen</w:t>
      </w:r>
      <w:proofErr w:type="spellEnd"/>
      <w:r>
        <w:t xml:space="preserve"> unser ritterschafft / sind </w:t>
      </w:r>
      <w:proofErr w:type="spellStart"/>
      <w:r>
        <w:t>nit</w:t>
      </w:r>
      <w:proofErr w:type="spellEnd"/>
      <w:r>
        <w:t xml:space="preserve"> fleischlich / sondern </w:t>
      </w:r>
      <w:proofErr w:type="spellStart"/>
      <w:r>
        <w:t>mechtig</w:t>
      </w:r>
      <w:proofErr w:type="spellEnd"/>
      <w:r>
        <w:t xml:space="preserve"> für Gott / </w:t>
      </w:r>
      <w:proofErr w:type="spellStart"/>
      <w:r>
        <w:t>zuverstören</w:t>
      </w:r>
      <w:proofErr w:type="spellEnd"/>
      <w:r>
        <w:t xml:space="preserve"> alle hohe </w:t>
      </w:r>
      <w:proofErr w:type="spellStart"/>
      <w:r>
        <w:t>unnd</w:t>
      </w:r>
      <w:proofErr w:type="spellEnd"/>
      <w:r>
        <w:t xml:space="preserve"> </w:t>
      </w:r>
      <w:proofErr w:type="spellStart"/>
      <w:r>
        <w:t>anschlege</w:t>
      </w:r>
      <w:proofErr w:type="spellEnd"/>
      <w:r>
        <w:t xml:space="preserve"> / die sich erheben / wider die </w:t>
      </w:r>
      <w:proofErr w:type="spellStart"/>
      <w:r>
        <w:t>erkantnis</w:t>
      </w:r>
      <w:proofErr w:type="spellEnd"/>
      <w:r>
        <w:t xml:space="preserve"> Gottes / und nehmen gefangen alle </w:t>
      </w:r>
      <w:proofErr w:type="spellStart"/>
      <w:r>
        <w:t>vernunfft</w:t>
      </w:r>
      <w:proofErr w:type="spellEnd"/>
      <w:r>
        <w:t xml:space="preserve"> / unter den gehorsam Christi. </w:t>
      </w:r>
    </w:p>
    <w:p w14:paraId="6657B53E" w14:textId="77777777" w:rsidR="00677441" w:rsidRDefault="00677441" w:rsidP="00677441">
      <w:pPr>
        <w:pStyle w:val="StandardWeb"/>
      </w:pPr>
      <w:r>
        <w:t xml:space="preserve">Demnach / weil auch viel </w:t>
      </w:r>
      <w:proofErr w:type="spellStart"/>
      <w:r>
        <w:t>leutte</w:t>
      </w:r>
      <w:proofErr w:type="spellEnd"/>
      <w:r>
        <w:t xml:space="preserve"> / von diesem </w:t>
      </w:r>
      <w:proofErr w:type="spellStart"/>
      <w:r>
        <w:t>grunde</w:t>
      </w:r>
      <w:proofErr w:type="spellEnd"/>
      <w:r>
        <w:t xml:space="preserve"> / </w:t>
      </w:r>
      <w:proofErr w:type="spellStart"/>
      <w:r>
        <w:t>seer</w:t>
      </w:r>
      <w:proofErr w:type="spellEnd"/>
      <w:r>
        <w:t xml:space="preserve"> ungeschickt reden / </w:t>
      </w:r>
      <w:proofErr w:type="spellStart"/>
      <w:r>
        <w:t>sahe</w:t>
      </w:r>
      <w:proofErr w:type="spellEnd"/>
      <w:r>
        <w:t xml:space="preserve"> </w:t>
      </w:r>
      <w:proofErr w:type="spellStart"/>
      <w:r>
        <w:t>ichs</w:t>
      </w:r>
      <w:proofErr w:type="spellEnd"/>
      <w:r>
        <w:t xml:space="preserve"> auch </w:t>
      </w:r>
      <w:proofErr w:type="spellStart"/>
      <w:r>
        <w:t>derhalben</w:t>
      </w:r>
      <w:proofErr w:type="spellEnd"/>
      <w:r>
        <w:t xml:space="preserve"> für gut an / euch zu </w:t>
      </w:r>
      <w:proofErr w:type="spellStart"/>
      <w:r>
        <w:t>trost</w:t>
      </w:r>
      <w:proofErr w:type="spellEnd"/>
      <w:r>
        <w:t xml:space="preserve"> und ehren / diese predigt / für aller </w:t>
      </w:r>
      <w:proofErr w:type="spellStart"/>
      <w:r>
        <w:t>welt</w:t>
      </w:r>
      <w:proofErr w:type="spellEnd"/>
      <w:r>
        <w:t xml:space="preserve"> zu bekennen / uff </w:t>
      </w:r>
      <w:proofErr w:type="spellStart"/>
      <w:r>
        <w:t>dz</w:t>
      </w:r>
      <w:proofErr w:type="spellEnd"/>
      <w:r>
        <w:t xml:space="preserve"> wir verachte narren </w:t>
      </w:r>
      <w:proofErr w:type="spellStart"/>
      <w:r>
        <w:t>umb</w:t>
      </w:r>
      <w:proofErr w:type="spellEnd"/>
      <w:r>
        <w:t xml:space="preserve"> Christi willen / </w:t>
      </w:r>
      <w:proofErr w:type="spellStart"/>
      <w:r>
        <w:t>dennach</w:t>
      </w:r>
      <w:proofErr w:type="spellEnd"/>
      <w:r>
        <w:t xml:space="preserve"> </w:t>
      </w:r>
      <w:proofErr w:type="spellStart"/>
      <w:r>
        <w:t>erkand</w:t>
      </w:r>
      <w:proofErr w:type="spellEnd"/>
      <w:r>
        <w:t xml:space="preserve"> </w:t>
      </w:r>
      <w:proofErr w:type="spellStart"/>
      <w:r>
        <w:t>unnd</w:t>
      </w:r>
      <w:proofErr w:type="spellEnd"/>
      <w:r>
        <w:t xml:space="preserve"> befunden würden / als die / so nichts </w:t>
      </w:r>
      <w:proofErr w:type="spellStart"/>
      <w:r>
        <w:t>ie</w:t>
      </w:r>
      <w:proofErr w:type="spellEnd"/>
      <w:r>
        <w:t xml:space="preserve"> </w:t>
      </w:r>
      <w:proofErr w:type="spellStart"/>
      <w:r>
        <w:t>gelert</w:t>
      </w:r>
      <w:proofErr w:type="spellEnd"/>
      <w:r>
        <w:t xml:space="preserve"> haben / noch zu </w:t>
      </w:r>
      <w:proofErr w:type="spellStart"/>
      <w:r>
        <w:t>leren</w:t>
      </w:r>
      <w:proofErr w:type="spellEnd"/>
      <w:r>
        <w:t xml:space="preserve"> </w:t>
      </w:r>
      <w:proofErr w:type="spellStart"/>
      <w:r>
        <w:t>gedencken</w:t>
      </w:r>
      <w:proofErr w:type="spellEnd"/>
      <w:r>
        <w:t xml:space="preserve"> / das </w:t>
      </w:r>
      <w:proofErr w:type="spellStart"/>
      <w:r>
        <w:t>widder</w:t>
      </w:r>
      <w:proofErr w:type="spellEnd"/>
      <w:r>
        <w:t xml:space="preserve"> Gottes Wort ist / und darnach wir nicht </w:t>
      </w:r>
      <w:proofErr w:type="spellStart"/>
      <w:r>
        <w:t>selbs</w:t>
      </w:r>
      <w:proofErr w:type="spellEnd"/>
      <w:r>
        <w:t xml:space="preserve"> am jüngsten tage gerichtet werden </w:t>
      </w:r>
      <w:proofErr w:type="spellStart"/>
      <w:r>
        <w:t>woellen</w:t>
      </w:r>
      <w:proofErr w:type="spellEnd"/>
      <w:r>
        <w:t xml:space="preserve">. </w:t>
      </w:r>
    </w:p>
    <w:p w14:paraId="4DD10B20" w14:textId="77777777" w:rsidR="00677441" w:rsidRDefault="00677441" w:rsidP="00677441">
      <w:pPr>
        <w:pStyle w:val="StandardWeb"/>
      </w:pPr>
      <w:r>
        <w:t xml:space="preserve">So </w:t>
      </w:r>
      <w:proofErr w:type="spellStart"/>
      <w:r>
        <w:t>woellet</w:t>
      </w:r>
      <w:proofErr w:type="spellEnd"/>
      <w:r>
        <w:t xml:space="preserve"> / lieben Herrn und freunde / </w:t>
      </w:r>
      <w:proofErr w:type="spellStart"/>
      <w:r>
        <w:t>dis</w:t>
      </w:r>
      <w:proofErr w:type="spellEnd"/>
      <w:r>
        <w:t xml:space="preserve"> </w:t>
      </w:r>
      <w:proofErr w:type="spellStart"/>
      <w:r>
        <w:t>gedechtnis</w:t>
      </w:r>
      <w:proofErr w:type="spellEnd"/>
      <w:r>
        <w:t xml:space="preserve"> meiner ewigen liebe gegen euch / und diese Keyserliche Statt / nicht alleine </w:t>
      </w:r>
      <w:proofErr w:type="spellStart"/>
      <w:r>
        <w:t>freuntlich</w:t>
      </w:r>
      <w:proofErr w:type="spellEnd"/>
      <w:r>
        <w:t xml:space="preserve"> </w:t>
      </w:r>
      <w:proofErr w:type="spellStart"/>
      <w:r>
        <w:t>unnd</w:t>
      </w:r>
      <w:proofErr w:type="spellEnd"/>
      <w:r>
        <w:t xml:space="preserve"> gerne </w:t>
      </w:r>
      <w:proofErr w:type="spellStart"/>
      <w:r>
        <w:t>annemen</w:t>
      </w:r>
      <w:proofErr w:type="spellEnd"/>
      <w:r>
        <w:t xml:space="preserve"> / sondern auch </w:t>
      </w:r>
      <w:proofErr w:type="spellStart"/>
      <w:r>
        <w:t>umb</w:t>
      </w:r>
      <w:proofErr w:type="spellEnd"/>
      <w:r>
        <w:t xml:space="preserve"> </w:t>
      </w:r>
      <w:proofErr w:type="spellStart"/>
      <w:r>
        <w:t>ewer</w:t>
      </w:r>
      <w:proofErr w:type="spellEnd"/>
      <w:r>
        <w:t xml:space="preserve"> </w:t>
      </w:r>
      <w:proofErr w:type="spellStart"/>
      <w:r>
        <w:t>selen</w:t>
      </w:r>
      <w:proofErr w:type="spellEnd"/>
      <w:r>
        <w:t xml:space="preserve"> </w:t>
      </w:r>
      <w:proofErr w:type="spellStart"/>
      <w:r>
        <w:t>selikeyt</w:t>
      </w:r>
      <w:proofErr w:type="spellEnd"/>
      <w:r>
        <w:t xml:space="preserve"> willen / </w:t>
      </w:r>
      <w:proofErr w:type="spellStart"/>
      <w:r>
        <w:t>bedencken</w:t>
      </w:r>
      <w:proofErr w:type="spellEnd"/>
      <w:r>
        <w:t xml:space="preserve"> / was </w:t>
      </w:r>
      <w:proofErr w:type="spellStart"/>
      <w:r>
        <w:t>dis</w:t>
      </w:r>
      <w:proofErr w:type="spellEnd"/>
      <w:r>
        <w:t xml:space="preserve"> für ein </w:t>
      </w:r>
      <w:proofErr w:type="spellStart"/>
      <w:r>
        <w:t>zeichen</w:t>
      </w:r>
      <w:proofErr w:type="spellEnd"/>
      <w:r>
        <w:t xml:space="preserve"> </w:t>
      </w:r>
      <w:proofErr w:type="spellStart"/>
      <w:r>
        <w:t>seie</w:t>
      </w:r>
      <w:proofErr w:type="spellEnd"/>
      <w:r>
        <w:t xml:space="preserve"> / das der Engel zu </w:t>
      </w:r>
      <w:proofErr w:type="spellStart"/>
      <w:r>
        <w:t>Regenspurg</w:t>
      </w:r>
      <w:proofErr w:type="spellEnd"/>
      <w:r>
        <w:t xml:space="preserve"> / zween </w:t>
      </w:r>
      <w:proofErr w:type="spellStart"/>
      <w:r>
        <w:t>schlussel</w:t>
      </w:r>
      <w:proofErr w:type="spellEnd"/>
      <w:r>
        <w:t xml:space="preserve"> im </w:t>
      </w:r>
      <w:proofErr w:type="spellStart"/>
      <w:r>
        <w:t>schild</w:t>
      </w:r>
      <w:proofErr w:type="spellEnd"/>
      <w:r>
        <w:t xml:space="preserve"> </w:t>
      </w:r>
      <w:proofErr w:type="spellStart"/>
      <w:r>
        <w:t>füret</w:t>
      </w:r>
      <w:proofErr w:type="spellEnd"/>
      <w:r>
        <w:t xml:space="preserve">. </w:t>
      </w:r>
    </w:p>
    <w:p w14:paraId="67A4B146" w14:textId="77777777" w:rsidR="00677441" w:rsidRDefault="00677441" w:rsidP="00677441">
      <w:pPr>
        <w:pStyle w:val="StandardWeb"/>
      </w:pPr>
      <w:r>
        <w:t xml:space="preserve">Denn weil </w:t>
      </w:r>
      <w:proofErr w:type="spellStart"/>
      <w:r>
        <w:t>inn</w:t>
      </w:r>
      <w:proofErr w:type="spellEnd"/>
      <w:r>
        <w:t xml:space="preserve"> der </w:t>
      </w:r>
      <w:proofErr w:type="spellStart"/>
      <w:r>
        <w:t>Schrifft</w:t>
      </w:r>
      <w:proofErr w:type="spellEnd"/>
      <w:r>
        <w:t xml:space="preserve"> / durch die lieben Engel / </w:t>
      </w:r>
      <w:proofErr w:type="spellStart"/>
      <w:r>
        <w:t>prediger</w:t>
      </w:r>
      <w:proofErr w:type="spellEnd"/>
      <w:r>
        <w:t xml:space="preserve"> / und durch </w:t>
      </w:r>
      <w:proofErr w:type="spellStart"/>
      <w:r>
        <w:t>Schlussel</w:t>
      </w:r>
      <w:proofErr w:type="spellEnd"/>
      <w:r>
        <w:t xml:space="preserve"> / das Evangelion / welches allen </w:t>
      </w:r>
      <w:proofErr w:type="spellStart"/>
      <w:r>
        <w:t>gleubigen</w:t>
      </w:r>
      <w:proofErr w:type="spellEnd"/>
      <w:r>
        <w:t xml:space="preserve"> den Himmel </w:t>
      </w:r>
      <w:proofErr w:type="spellStart"/>
      <w:r>
        <w:t>auff</w:t>
      </w:r>
      <w:proofErr w:type="spellEnd"/>
      <w:r>
        <w:t xml:space="preserve"> schleust / </w:t>
      </w:r>
      <w:proofErr w:type="spellStart"/>
      <w:r>
        <w:t>bedeuttet</w:t>
      </w:r>
      <w:proofErr w:type="spellEnd"/>
      <w:r>
        <w:t xml:space="preserve"> werden / was kund ich </w:t>
      </w:r>
      <w:proofErr w:type="spellStart"/>
      <w:r>
        <w:t>diser</w:t>
      </w:r>
      <w:proofErr w:type="spellEnd"/>
      <w:r>
        <w:t xml:space="preserve"> alten </w:t>
      </w:r>
      <w:proofErr w:type="spellStart"/>
      <w:r>
        <w:t>herlichen</w:t>
      </w:r>
      <w:proofErr w:type="spellEnd"/>
      <w:r>
        <w:t xml:space="preserve"> Statt des Reichs / </w:t>
      </w:r>
      <w:proofErr w:type="spellStart"/>
      <w:r>
        <w:t>bessers</w:t>
      </w:r>
      <w:proofErr w:type="spellEnd"/>
      <w:r>
        <w:t xml:space="preserve"> geben / denn wünschen / das lebendige Gottes Engel / mit der predigt des </w:t>
      </w:r>
      <w:proofErr w:type="spellStart"/>
      <w:r>
        <w:t>gesetzs</w:t>
      </w:r>
      <w:proofErr w:type="spellEnd"/>
      <w:r>
        <w:t xml:space="preserve"> </w:t>
      </w:r>
      <w:proofErr w:type="spellStart"/>
      <w:r>
        <w:t>unn</w:t>
      </w:r>
      <w:proofErr w:type="spellEnd"/>
      <w:r>
        <w:t xml:space="preserve"> Evangelii / als </w:t>
      </w:r>
      <w:proofErr w:type="spellStart"/>
      <w:r>
        <w:t>Schlusseln</w:t>
      </w:r>
      <w:proofErr w:type="spellEnd"/>
      <w:r>
        <w:t xml:space="preserve"> / das </w:t>
      </w:r>
      <w:proofErr w:type="spellStart"/>
      <w:r>
        <w:t>Himelreich</w:t>
      </w:r>
      <w:proofErr w:type="spellEnd"/>
      <w:r>
        <w:t xml:space="preserve"> / allen </w:t>
      </w:r>
      <w:proofErr w:type="spellStart"/>
      <w:r>
        <w:t>sündern</w:t>
      </w:r>
      <w:proofErr w:type="spellEnd"/>
      <w:r>
        <w:t xml:space="preserve"> und </w:t>
      </w:r>
      <w:proofErr w:type="spellStart"/>
      <w:r>
        <w:t>Büssern</w:t>
      </w:r>
      <w:proofErr w:type="spellEnd"/>
      <w:r>
        <w:t xml:space="preserve"> / </w:t>
      </w:r>
      <w:proofErr w:type="spellStart"/>
      <w:r>
        <w:t>auff</w:t>
      </w:r>
      <w:proofErr w:type="spellEnd"/>
      <w:r>
        <w:t xml:space="preserve"> </w:t>
      </w:r>
      <w:proofErr w:type="spellStart"/>
      <w:r>
        <w:t>schliessen</w:t>
      </w:r>
      <w:proofErr w:type="spellEnd"/>
      <w:r>
        <w:t xml:space="preserve">: Und Gott gebe / das aus </w:t>
      </w:r>
      <w:proofErr w:type="spellStart"/>
      <w:r>
        <w:t>disem</w:t>
      </w:r>
      <w:proofErr w:type="spellEnd"/>
      <w:r>
        <w:t xml:space="preserve"> </w:t>
      </w:r>
      <w:proofErr w:type="spellStart"/>
      <w:r>
        <w:t>Senffkoernlein</w:t>
      </w:r>
      <w:proofErr w:type="spellEnd"/>
      <w:r>
        <w:t xml:space="preserve"> / so zu </w:t>
      </w:r>
      <w:proofErr w:type="spellStart"/>
      <w:r>
        <w:t>Regenspurg</w:t>
      </w:r>
      <w:proofErr w:type="spellEnd"/>
      <w:r>
        <w:t xml:space="preserve"> / durch Christum / </w:t>
      </w:r>
      <w:proofErr w:type="spellStart"/>
      <w:r>
        <w:t>geseet</w:t>
      </w:r>
      <w:proofErr w:type="spellEnd"/>
      <w:r>
        <w:t xml:space="preserve"> </w:t>
      </w:r>
      <w:proofErr w:type="spellStart"/>
      <w:r>
        <w:t>wirdt</w:t>
      </w:r>
      <w:proofErr w:type="spellEnd"/>
      <w:r>
        <w:t xml:space="preserve"> / ein solcher </w:t>
      </w:r>
      <w:proofErr w:type="spellStart"/>
      <w:r>
        <w:t>grosser</w:t>
      </w:r>
      <w:proofErr w:type="spellEnd"/>
      <w:r>
        <w:t xml:space="preserve"> Baum </w:t>
      </w:r>
      <w:proofErr w:type="spellStart"/>
      <w:r>
        <w:t>wrede</w:t>
      </w:r>
      <w:proofErr w:type="spellEnd"/>
      <w:r>
        <w:t xml:space="preserve"> / das auch die </w:t>
      </w:r>
      <w:proofErr w:type="spellStart"/>
      <w:r>
        <w:t>voegel</w:t>
      </w:r>
      <w:proofErr w:type="spellEnd"/>
      <w:r>
        <w:t xml:space="preserve"> unterm </w:t>
      </w:r>
      <w:proofErr w:type="spellStart"/>
      <w:r>
        <w:t>Himel</w:t>
      </w:r>
      <w:proofErr w:type="spellEnd"/>
      <w:r>
        <w:t xml:space="preserve"> / unter seinen zweigen nisten und </w:t>
      </w:r>
      <w:proofErr w:type="spellStart"/>
      <w:r>
        <w:t>wonen</w:t>
      </w:r>
      <w:proofErr w:type="spellEnd"/>
      <w:r>
        <w:t xml:space="preserve"> </w:t>
      </w:r>
      <w:proofErr w:type="spellStart"/>
      <w:r>
        <w:t>mügen</w:t>
      </w:r>
      <w:proofErr w:type="spellEnd"/>
      <w:r>
        <w:t xml:space="preserve">. </w:t>
      </w:r>
    </w:p>
    <w:p w14:paraId="3431C4CA" w14:textId="77777777" w:rsidR="00677441" w:rsidRDefault="00677441" w:rsidP="00677441">
      <w:pPr>
        <w:pStyle w:val="StandardWeb"/>
      </w:pPr>
      <w:r>
        <w:t xml:space="preserve">Die </w:t>
      </w:r>
      <w:proofErr w:type="spellStart"/>
      <w:r>
        <w:t>gnade</w:t>
      </w:r>
      <w:proofErr w:type="spellEnd"/>
      <w:r>
        <w:t xml:space="preserve"> unsers Herrn Jesu Christi / </w:t>
      </w:r>
      <w:proofErr w:type="spellStart"/>
      <w:r>
        <w:t>seie</w:t>
      </w:r>
      <w:proofErr w:type="spellEnd"/>
      <w:r>
        <w:t xml:space="preserve"> mit uns </w:t>
      </w:r>
      <w:proofErr w:type="spellStart"/>
      <w:r>
        <w:t>inn</w:t>
      </w:r>
      <w:proofErr w:type="spellEnd"/>
      <w:r>
        <w:t xml:space="preserve"> </w:t>
      </w:r>
      <w:proofErr w:type="spellStart"/>
      <w:r>
        <w:t>ewigkeyt</w:t>
      </w:r>
      <w:proofErr w:type="spellEnd"/>
      <w:r>
        <w:t xml:space="preserve"> / Amen. Geben zu </w:t>
      </w:r>
      <w:proofErr w:type="spellStart"/>
      <w:r>
        <w:t>Regenspurg</w:t>
      </w:r>
      <w:proofErr w:type="spellEnd"/>
      <w:r>
        <w:t xml:space="preserve"> / </w:t>
      </w:r>
      <w:proofErr w:type="spellStart"/>
      <w:r>
        <w:t>Dinstag</w:t>
      </w:r>
      <w:proofErr w:type="spellEnd"/>
      <w:r>
        <w:t xml:space="preserve"> nach Trinitatis. 1541. </w:t>
      </w:r>
    </w:p>
    <w:p w14:paraId="7457449C" w14:textId="77777777" w:rsidR="00677441" w:rsidRDefault="00677441" w:rsidP="00677441">
      <w:pPr>
        <w:pStyle w:val="StandardWeb"/>
      </w:pPr>
      <w:proofErr w:type="spellStart"/>
      <w:r>
        <w:t>E.W</w:t>
      </w:r>
      <w:proofErr w:type="spellEnd"/>
      <w:r>
        <w:t xml:space="preserve">. Doctor Joannes </w:t>
      </w:r>
      <w:proofErr w:type="spellStart"/>
      <w:r>
        <w:t>Draconites</w:t>
      </w:r>
      <w:proofErr w:type="spellEnd"/>
      <w:r>
        <w:t xml:space="preserve">. </w:t>
      </w:r>
    </w:p>
    <w:p w14:paraId="52EFFC99" w14:textId="77777777" w:rsidR="00677441" w:rsidRDefault="00677441" w:rsidP="00677441">
      <w:pPr>
        <w:pStyle w:val="berschrift2"/>
      </w:pPr>
      <w:r>
        <w:t>Der CXVII PSALM.</w:t>
      </w:r>
    </w:p>
    <w:p w14:paraId="5BBA5106" w14:textId="77777777" w:rsidR="00677441" w:rsidRDefault="00677441" w:rsidP="00677441">
      <w:pPr>
        <w:pStyle w:val="StandardWeb"/>
      </w:pPr>
      <w:r>
        <w:t xml:space="preserve">LOBET DEN HERRN / ALLE Heiden / preiset ihn alle </w:t>
      </w:r>
      <w:proofErr w:type="spellStart"/>
      <w:r>
        <w:t>voelcker</w:t>
      </w:r>
      <w:proofErr w:type="spellEnd"/>
      <w:r>
        <w:t xml:space="preserve">. Denn seine Gnade und </w:t>
      </w:r>
      <w:proofErr w:type="spellStart"/>
      <w:r>
        <w:t>Warheit</w:t>
      </w:r>
      <w:proofErr w:type="spellEnd"/>
      <w:r>
        <w:t xml:space="preserve"> / waltet </w:t>
      </w:r>
      <w:proofErr w:type="spellStart"/>
      <w:r>
        <w:t>uber</w:t>
      </w:r>
      <w:proofErr w:type="spellEnd"/>
      <w:r>
        <w:t xml:space="preserve"> uns / </w:t>
      </w:r>
      <w:proofErr w:type="spellStart"/>
      <w:r>
        <w:t>inn</w:t>
      </w:r>
      <w:proofErr w:type="spellEnd"/>
      <w:r>
        <w:t xml:space="preserve"> </w:t>
      </w:r>
      <w:proofErr w:type="spellStart"/>
      <w:r>
        <w:t>ewigkeit</w:t>
      </w:r>
      <w:proofErr w:type="spellEnd"/>
      <w:r>
        <w:t xml:space="preserve">. </w:t>
      </w:r>
    </w:p>
    <w:p w14:paraId="15C32C0C" w14:textId="77777777" w:rsidR="00677441" w:rsidRDefault="00677441" w:rsidP="00677441">
      <w:pPr>
        <w:pStyle w:val="StandardWeb"/>
      </w:pPr>
      <w:proofErr w:type="spellStart"/>
      <w:r>
        <w:t>Halelu</w:t>
      </w:r>
      <w:proofErr w:type="spellEnd"/>
      <w:r>
        <w:t xml:space="preserve"> ia. </w:t>
      </w:r>
    </w:p>
    <w:p w14:paraId="7B7D8C2B" w14:textId="77777777" w:rsidR="00677441" w:rsidRDefault="00677441" w:rsidP="00677441">
      <w:pPr>
        <w:pStyle w:val="berschrift3"/>
      </w:pPr>
      <w:r>
        <w:t>AUSLEGUNG.</w:t>
      </w:r>
    </w:p>
    <w:p w14:paraId="1A773639" w14:textId="77777777" w:rsidR="00677441" w:rsidRDefault="00677441" w:rsidP="00677441">
      <w:pPr>
        <w:pStyle w:val="StandardWeb"/>
      </w:pPr>
      <w:r>
        <w:t xml:space="preserve">Das </w:t>
      </w:r>
      <w:proofErr w:type="spellStart"/>
      <w:r>
        <w:t>diser</w:t>
      </w:r>
      <w:proofErr w:type="spellEnd"/>
      <w:r>
        <w:t xml:space="preserve"> Psalm / eine Weissagung </w:t>
      </w:r>
      <w:proofErr w:type="spellStart"/>
      <w:r>
        <w:t>seie</w:t>
      </w:r>
      <w:proofErr w:type="spellEnd"/>
      <w:r>
        <w:t xml:space="preserve"> / von dem seligen reich unsers Herrn Jesu Christi / scheinet </w:t>
      </w:r>
      <w:proofErr w:type="spellStart"/>
      <w:r>
        <w:t>auß</w:t>
      </w:r>
      <w:proofErr w:type="spellEnd"/>
      <w:r>
        <w:t xml:space="preserve"> der Epistel </w:t>
      </w:r>
      <w:proofErr w:type="spellStart"/>
      <w:r>
        <w:t>zun</w:t>
      </w:r>
      <w:proofErr w:type="spellEnd"/>
      <w:r>
        <w:t xml:space="preserve"> </w:t>
      </w:r>
      <w:proofErr w:type="spellStart"/>
      <w:r>
        <w:t>Roemern</w:t>
      </w:r>
      <w:proofErr w:type="spellEnd"/>
      <w:r>
        <w:t xml:space="preserve"> am </w:t>
      </w:r>
      <w:proofErr w:type="spellStart"/>
      <w:r>
        <w:t>funffzehenden</w:t>
      </w:r>
      <w:proofErr w:type="spellEnd"/>
      <w:r>
        <w:t xml:space="preserve"> Capitel / </w:t>
      </w:r>
      <w:proofErr w:type="spellStart"/>
      <w:r>
        <w:t>inn</w:t>
      </w:r>
      <w:proofErr w:type="spellEnd"/>
      <w:r>
        <w:t xml:space="preserve"> welchem Paulus / mit diesem Psalm / beweiset / das alle </w:t>
      </w:r>
      <w:proofErr w:type="spellStart"/>
      <w:r>
        <w:t>Weltt</w:t>
      </w:r>
      <w:proofErr w:type="spellEnd"/>
      <w:r>
        <w:t xml:space="preserve"> / Gott / </w:t>
      </w:r>
      <w:proofErr w:type="spellStart"/>
      <w:r>
        <w:t>darumb</w:t>
      </w:r>
      <w:proofErr w:type="spellEnd"/>
      <w:r>
        <w:t xml:space="preserve"> preisen </w:t>
      </w:r>
      <w:proofErr w:type="spellStart"/>
      <w:r>
        <w:t>unn</w:t>
      </w:r>
      <w:proofErr w:type="spellEnd"/>
      <w:r>
        <w:t xml:space="preserve"> loben solle / das er uns / </w:t>
      </w:r>
      <w:proofErr w:type="spellStart"/>
      <w:r>
        <w:t>auß</w:t>
      </w:r>
      <w:proofErr w:type="spellEnd"/>
      <w:r>
        <w:t xml:space="preserve"> </w:t>
      </w:r>
      <w:proofErr w:type="spellStart"/>
      <w:r>
        <w:t>gnaden</w:t>
      </w:r>
      <w:proofErr w:type="spellEnd"/>
      <w:r>
        <w:t xml:space="preserve"> </w:t>
      </w:r>
      <w:proofErr w:type="spellStart"/>
      <w:r>
        <w:t>umb</w:t>
      </w:r>
      <w:proofErr w:type="spellEnd"/>
      <w:r>
        <w:t xml:space="preserve"> Christi willen / gerecht achten und selig machen </w:t>
      </w:r>
      <w:proofErr w:type="spellStart"/>
      <w:r>
        <w:t>wil</w:t>
      </w:r>
      <w:proofErr w:type="spellEnd"/>
      <w:r>
        <w:t xml:space="preserve">. </w:t>
      </w:r>
    </w:p>
    <w:p w14:paraId="6A67F20F" w14:textId="77777777" w:rsidR="00677441" w:rsidRDefault="00677441" w:rsidP="00677441">
      <w:pPr>
        <w:pStyle w:val="StandardWeb"/>
      </w:pPr>
      <w:proofErr w:type="spellStart"/>
      <w:r>
        <w:t>Umb</w:t>
      </w:r>
      <w:proofErr w:type="spellEnd"/>
      <w:r>
        <w:t xml:space="preserve"> meines gleichen willen aber </w:t>
      </w:r>
      <w:proofErr w:type="spellStart"/>
      <w:r>
        <w:t>wil</w:t>
      </w:r>
      <w:proofErr w:type="spellEnd"/>
      <w:r>
        <w:t xml:space="preserve"> ich diesen Psalm / </w:t>
      </w:r>
      <w:proofErr w:type="spellStart"/>
      <w:r>
        <w:t>darumb</w:t>
      </w:r>
      <w:proofErr w:type="spellEnd"/>
      <w:r>
        <w:t xml:space="preserve"> </w:t>
      </w:r>
      <w:proofErr w:type="spellStart"/>
      <w:r>
        <w:t>inn</w:t>
      </w:r>
      <w:proofErr w:type="spellEnd"/>
      <w:r>
        <w:t xml:space="preserve"> zwei stuck theilen / das ihn der heilig Geist </w:t>
      </w:r>
      <w:proofErr w:type="spellStart"/>
      <w:r>
        <w:t>selbs</w:t>
      </w:r>
      <w:proofErr w:type="spellEnd"/>
      <w:r>
        <w:t xml:space="preserve"> also getheilet / </w:t>
      </w:r>
      <w:proofErr w:type="spellStart"/>
      <w:r>
        <w:t>unnd</w:t>
      </w:r>
      <w:proofErr w:type="spellEnd"/>
      <w:r>
        <w:t xml:space="preserve"> wir ihnen / </w:t>
      </w:r>
      <w:proofErr w:type="spellStart"/>
      <w:r>
        <w:t>deste</w:t>
      </w:r>
      <w:proofErr w:type="spellEnd"/>
      <w:r>
        <w:t xml:space="preserve"> leichter </w:t>
      </w:r>
      <w:proofErr w:type="spellStart"/>
      <w:r>
        <w:t>außlegen</w:t>
      </w:r>
      <w:proofErr w:type="spellEnd"/>
      <w:r>
        <w:t xml:space="preserve"> / </w:t>
      </w:r>
      <w:proofErr w:type="spellStart"/>
      <w:r>
        <w:t>unn</w:t>
      </w:r>
      <w:proofErr w:type="spellEnd"/>
      <w:r>
        <w:t xml:space="preserve"> besser </w:t>
      </w:r>
      <w:proofErr w:type="spellStart"/>
      <w:r>
        <w:t>vernemen</w:t>
      </w:r>
      <w:proofErr w:type="spellEnd"/>
      <w:r>
        <w:t xml:space="preserve"> </w:t>
      </w:r>
      <w:proofErr w:type="spellStart"/>
      <w:r>
        <w:t>mügen</w:t>
      </w:r>
      <w:proofErr w:type="spellEnd"/>
      <w:r>
        <w:t xml:space="preserve">. Denn </w:t>
      </w:r>
      <w:proofErr w:type="spellStart"/>
      <w:r>
        <w:t>ir</w:t>
      </w:r>
      <w:proofErr w:type="spellEnd"/>
      <w:r>
        <w:t xml:space="preserve"> </w:t>
      </w:r>
      <w:proofErr w:type="spellStart"/>
      <w:r>
        <w:t>hoeret</w:t>
      </w:r>
      <w:proofErr w:type="spellEnd"/>
      <w:r>
        <w:t xml:space="preserve"> </w:t>
      </w:r>
      <w:proofErr w:type="spellStart"/>
      <w:r>
        <w:t>selbs</w:t>
      </w:r>
      <w:proofErr w:type="spellEnd"/>
      <w:r>
        <w:t xml:space="preserve"> / das der heilig Geist / im ersten stück / allen </w:t>
      </w:r>
      <w:proofErr w:type="spellStart"/>
      <w:r>
        <w:t>menschen</w:t>
      </w:r>
      <w:proofErr w:type="spellEnd"/>
      <w:r>
        <w:t xml:space="preserve"> </w:t>
      </w:r>
      <w:proofErr w:type="spellStart"/>
      <w:r>
        <w:t>gepeut</w:t>
      </w:r>
      <w:proofErr w:type="spellEnd"/>
      <w:r>
        <w:t xml:space="preserve"> / das sie den Herrn unsern Gott und </w:t>
      </w:r>
      <w:proofErr w:type="spellStart"/>
      <w:r>
        <w:t>heiland</w:t>
      </w:r>
      <w:proofErr w:type="spellEnd"/>
      <w:r>
        <w:t xml:space="preserve"> Jesum Christ / preisen </w:t>
      </w:r>
      <w:proofErr w:type="spellStart"/>
      <w:r>
        <w:t>unnd</w:t>
      </w:r>
      <w:proofErr w:type="spellEnd"/>
      <w:r>
        <w:t xml:space="preserve"> loben sollen. </w:t>
      </w:r>
      <w:proofErr w:type="spellStart"/>
      <w:r>
        <w:t>Ir</w:t>
      </w:r>
      <w:proofErr w:type="spellEnd"/>
      <w:r>
        <w:t xml:space="preserve"> </w:t>
      </w:r>
      <w:proofErr w:type="spellStart"/>
      <w:r>
        <w:t>hoeret</w:t>
      </w:r>
      <w:proofErr w:type="spellEnd"/>
      <w:r>
        <w:t xml:space="preserve"> auch / das er im andern stück </w:t>
      </w:r>
      <w:proofErr w:type="spellStart"/>
      <w:r>
        <w:t>ursach</w:t>
      </w:r>
      <w:proofErr w:type="spellEnd"/>
      <w:r>
        <w:t xml:space="preserve"> solches </w:t>
      </w:r>
      <w:proofErr w:type="spellStart"/>
      <w:r>
        <w:t>gepottes</w:t>
      </w:r>
      <w:proofErr w:type="spellEnd"/>
      <w:r>
        <w:t xml:space="preserve"> anzeiget / </w:t>
      </w:r>
      <w:proofErr w:type="spellStart"/>
      <w:r>
        <w:t>nemlich</w:t>
      </w:r>
      <w:proofErr w:type="spellEnd"/>
      <w:r>
        <w:t xml:space="preserve"> / das alle Wellt / Gott / </w:t>
      </w:r>
      <w:proofErr w:type="spellStart"/>
      <w:r>
        <w:t>darumb</w:t>
      </w:r>
      <w:proofErr w:type="spellEnd"/>
      <w:r>
        <w:t xml:space="preserve"> loben solle / das er sein heilige Evangelion so </w:t>
      </w:r>
      <w:proofErr w:type="spellStart"/>
      <w:r>
        <w:t>troestlich</w:t>
      </w:r>
      <w:proofErr w:type="spellEnd"/>
      <w:r>
        <w:t xml:space="preserve"> predigen lest / und zusagen / das er uns / aus </w:t>
      </w:r>
      <w:proofErr w:type="spellStart"/>
      <w:r>
        <w:t>gnaden</w:t>
      </w:r>
      <w:proofErr w:type="spellEnd"/>
      <w:r>
        <w:t xml:space="preserve"> / </w:t>
      </w:r>
      <w:proofErr w:type="spellStart"/>
      <w:r>
        <w:t>umb</w:t>
      </w:r>
      <w:proofErr w:type="spellEnd"/>
      <w:r>
        <w:t xml:space="preserve"> Christi willen / nicht alleine alle </w:t>
      </w:r>
      <w:proofErr w:type="spellStart"/>
      <w:r>
        <w:t>sünde</w:t>
      </w:r>
      <w:proofErr w:type="spellEnd"/>
      <w:r>
        <w:t xml:space="preserve"> vergeben / sondern auch </w:t>
      </w:r>
      <w:proofErr w:type="spellStart"/>
      <w:r>
        <w:t>dz</w:t>
      </w:r>
      <w:proofErr w:type="spellEnd"/>
      <w:r>
        <w:t xml:space="preserve"> ewige leben / </w:t>
      </w:r>
      <w:proofErr w:type="spellStart"/>
      <w:r>
        <w:t>schencken</w:t>
      </w:r>
      <w:proofErr w:type="spellEnd"/>
      <w:r>
        <w:t xml:space="preserve"> </w:t>
      </w:r>
      <w:proofErr w:type="spellStart"/>
      <w:r>
        <w:t>woelle</w:t>
      </w:r>
      <w:proofErr w:type="spellEnd"/>
      <w:r>
        <w:t xml:space="preserve">. </w:t>
      </w:r>
    </w:p>
    <w:p w14:paraId="30BE22FC" w14:textId="77777777" w:rsidR="00677441" w:rsidRDefault="00677441" w:rsidP="00677441">
      <w:pPr>
        <w:pStyle w:val="StandardWeb"/>
      </w:pPr>
      <w:r>
        <w:t xml:space="preserve">Sintemal nun / lieben Herrn und freunde / aus diesem Psalmen </w:t>
      </w:r>
      <w:proofErr w:type="spellStart"/>
      <w:r>
        <w:t>klarlich</w:t>
      </w:r>
      <w:proofErr w:type="spellEnd"/>
      <w:r>
        <w:t xml:space="preserve"> scheinet / das ein </w:t>
      </w:r>
      <w:proofErr w:type="spellStart"/>
      <w:r>
        <w:t>mensch</w:t>
      </w:r>
      <w:proofErr w:type="spellEnd"/>
      <w:r>
        <w:t xml:space="preserve"> der sich einen Christen lest nennen / keine </w:t>
      </w:r>
      <w:proofErr w:type="spellStart"/>
      <w:r>
        <w:t>groessere</w:t>
      </w:r>
      <w:proofErr w:type="spellEnd"/>
      <w:r>
        <w:t xml:space="preserve"> Sünde </w:t>
      </w:r>
      <w:proofErr w:type="spellStart"/>
      <w:r>
        <w:t>auff</w:t>
      </w:r>
      <w:proofErr w:type="spellEnd"/>
      <w:r>
        <w:t xml:space="preserve"> erden </w:t>
      </w:r>
      <w:proofErr w:type="spellStart"/>
      <w:r>
        <w:t>thuen</w:t>
      </w:r>
      <w:proofErr w:type="spellEnd"/>
      <w:r>
        <w:t xml:space="preserve"> </w:t>
      </w:r>
      <w:proofErr w:type="spellStart"/>
      <w:r>
        <w:t>kan</w:t>
      </w:r>
      <w:proofErr w:type="spellEnd"/>
      <w:r>
        <w:t xml:space="preserve"> / denn Christum nicht erkennen und bekennen / so last uns </w:t>
      </w:r>
      <w:proofErr w:type="spellStart"/>
      <w:r>
        <w:t>kürtzlich</w:t>
      </w:r>
      <w:proofErr w:type="spellEnd"/>
      <w:r>
        <w:t xml:space="preserve"> / </w:t>
      </w:r>
      <w:proofErr w:type="spellStart"/>
      <w:r>
        <w:t>auß</w:t>
      </w:r>
      <w:proofErr w:type="spellEnd"/>
      <w:r>
        <w:t xml:space="preserve"> </w:t>
      </w:r>
      <w:proofErr w:type="spellStart"/>
      <w:r>
        <w:t>disem</w:t>
      </w:r>
      <w:proofErr w:type="spellEnd"/>
      <w:r>
        <w:t xml:space="preserve"> Psalm / lernen / </w:t>
      </w:r>
      <w:proofErr w:type="spellStart"/>
      <w:r>
        <w:t>warumb</w:t>
      </w:r>
      <w:proofErr w:type="spellEnd"/>
      <w:r>
        <w:t xml:space="preserve"> alle </w:t>
      </w:r>
      <w:proofErr w:type="spellStart"/>
      <w:r>
        <w:t>menschen</w:t>
      </w:r>
      <w:proofErr w:type="spellEnd"/>
      <w:r>
        <w:t xml:space="preserve"> / bei </w:t>
      </w:r>
      <w:proofErr w:type="spellStart"/>
      <w:r>
        <w:t>verlust</w:t>
      </w:r>
      <w:proofErr w:type="spellEnd"/>
      <w:r>
        <w:t xml:space="preserve"> der ewigen </w:t>
      </w:r>
      <w:proofErr w:type="spellStart"/>
      <w:r>
        <w:t>seligkeyt</w:t>
      </w:r>
      <w:proofErr w:type="spellEnd"/>
      <w:r>
        <w:t xml:space="preserve"> / niemand und nichts </w:t>
      </w:r>
      <w:proofErr w:type="spellStart"/>
      <w:r>
        <w:t>auff</w:t>
      </w:r>
      <w:proofErr w:type="spellEnd"/>
      <w:r>
        <w:t xml:space="preserve"> erden / mehr zu lieben / </w:t>
      </w:r>
      <w:proofErr w:type="spellStart"/>
      <w:r>
        <w:t>unnd</w:t>
      </w:r>
      <w:proofErr w:type="spellEnd"/>
      <w:r>
        <w:t xml:space="preserve"> </w:t>
      </w:r>
      <w:proofErr w:type="spellStart"/>
      <w:r>
        <w:t>hoeher</w:t>
      </w:r>
      <w:proofErr w:type="spellEnd"/>
      <w:r>
        <w:t xml:space="preserve"> zu </w:t>
      </w:r>
      <w:proofErr w:type="spellStart"/>
      <w:r>
        <w:t>rhümen</w:t>
      </w:r>
      <w:proofErr w:type="spellEnd"/>
      <w:r>
        <w:t xml:space="preserve"> / schuldig seien / denn Gott unsern </w:t>
      </w:r>
      <w:proofErr w:type="spellStart"/>
      <w:r>
        <w:t>allmechtigen</w:t>
      </w:r>
      <w:proofErr w:type="spellEnd"/>
      <w:r>
        <w:t xml:space="preserve"> Herrn / und ewigen Heiland Jesum Christ. </w:t>
      </w:r>
    </w:p>
    <w:p w14:paraId="0950E8DA" w14:textId="77777777" w:rsidR="00677441" w:rsidRDefault="00677441" w:rsidP="00677441">
      <w:pPr>
        <w:pStyle w:val="StandardWeb"/>
      </w:pPr>
      <w:r>
        <w:t xml:space="preserve">Denn weil der heilig Geist </w:t>
      </w:r>
      <w:proofErr w:type="spellStart"/>
      <w:r>
        <w:t>selbs</w:t>
      </w:r>
      <w:proofErr w:type="spellEnd"/>
      <w:r>
        <w:t xml:space="preserve"> hie stehet / und spricht / </w:t>
      </w:r>
    </w:p>
    <w:p w14:paraId="0001BBBB" w14:textId="77777777" w:rsidR="00677441" w:rsidRDefault="00677441" w:rsidP="00677441">
      <w:pPr>
        <w:pStyle w:val="StandardWeb"/>
      </w:pPr>
      <w:r>
        <w:rPr>
          <w:rStyle w:val="Fett"/>
          <w:rFonts w:eastAsiaTheme="majorEastAsia"/>
        </w:rPr>
        <w:t xml:space="preserve">LOBET DEN HERRN ALLE </w:t>
      </w:r>
      <w:r>
        <w:rPr>
          <w:b/>
          <w:bCs/>
        </w:rPr>
        <w:br/>
      </w:r>
      <w:r>
        <w:rPr>
          <w:rStyle w:val="Fett"/>
          <w:rFonts w:eastAsiaTheme="majorEastAsia"/>
        </w:rPr>
        <w:t xml:space="preserve">Heiden / preiset ihn / alle </w:t>
      </w:r>
      <w:proofErr w:type="spellStart"/>
      <w:r>
        <w:rPr>
          <w:rStyle w:val="Fett"/>
          <w:rFonts w:eastAsiaTheme="majorEastAsia"/>
        </w:rPr>
        <w:t>voelcker</w:t>
      </w:r>
      <w:proofErr w:type="spellEnd"/>
      <w:r>
        <w:rPr>
          <w:rStyle w:val="Fett"/>
          <w:rFonts w:eastAsiaTheme="majorEastAsia"/>
        </w:rPr>
        <w:t>.</w:t>
      </w:r>
      <w:r>
        <w:t xml:space="preserve"> </w:t>
      </w:r>
    </w:p>
    <w:p w14:paraId="5D8BA1D0" w14:textId="77777777" w:rsidR="00677441" w:rsidRDefault="00677441" w:rsidP="00677441">
      <w:pPr>
        <w:pStyle w:val="StandardWeb"/>
      </w:pPr>
      <w:r>
        <w:t xml:space="preserve">Lieber sage mir / wer ist der Herr / den alle wellt preisen </w:t>
      </w:r>
      <w:proofErr w:type="spellStart"/>
      <w:r>
        <w:t>unnd</w:t>
      </w:r>
      <w:proofErr w:type="spellEnd"/>
      <w:r>
        <w:t xml:space="preserve"> loben sol. Für war es ist niemand anders / denn eben der Herr Gott der </w:t>
      </w:r>
      <w:proofErr w:type="spellStart"/>
      <w:r>
        <w:t>inn</w:t>
      </w:r>
      <w:proofErr w:type="spellEnd"/>
      <w:r>
        <w:t xml:space="preserve"> Christo </w:t>
      </w:r>
      <w:proofErr w:type="spellStart"/>
      <w:r>
        <w:t>wonet</w:t>
      </w:r>
      <w:proofErr w:type="spellEnd"/>
      <w:r>
        <w:t xml:space="preserve"> / ja eben der Herr Christus / welchen Paulus einen Gott nennet von </w:t>
      </w:r>
      <w:proofErr w:type="spellStart"/>
      <w:r>
        <w:t>ewigkeyt</w:t>
      </w:r>
      <w:proofErr w:type="spellEnd"/>
      <w:r>
        <w:t xml:space="preserve"> zu </w:t>
      </w:r>
      <w:proofErr w:type="spellStart"/>
      <w:r>
        <w:t>ewigkeyt</w:t>
      </w:r>
      <w:proofErr w:type="spellEnd"/>
      <w:r>
        <w:t xml:space="preserve"> </w:t>
      </w:r>
      <w:proofErr w:type="spellStart"/>
      <w:r>
        <w:t>benedeyet</w:t>
      </w:r>
      <w:proofErr w:type="spellEnd"/>
      <w:r>
        <w:t xml:space="preserve"> / Warum aber benedeiet / das ist zu einem </w:t>
      </w:r>
      <w:proofErr w:type="spellStart"/>
      <w:r>
        <w:t>heiland</w:t>
      </w:r>
      <w:proofErr w:type="spellEnd"/>
      <w:r>
        <w:t xml:space="preserve"> aller </w:t>
      </w:r>
      <w:proofErr w:type="spellStart"/>
      <w:r>
        <w:t>gleubigen</w:t>
      </w:r>
      <w:proofErr w:type="spellEnd"/>
      <w:r>
        <w:t xml:space="preserve"> </w:t>
      </w:r>
      <w:proofErr w:type="spellStart"/>
      <w:r>
        <w:t>erwelet</w:t>
      </w:r>
      <w:proofErr w:type="spellEnd"/>
      <w:r>
        <w:t xml:space="preserve">: </w:t>
      </w:r>
      <w:proofErr w:type="spellStart"/>
      <w:r>
        <w:t>Darumb</w:t>
      </w:r>
      <w:proofErr w:type="spellEnd"/>
      <w:r>
        <w:t xml:space="preserve"> das Gott </w:t>
      </w:r>
      <w:proofErr w:type="spellStart"/>
      <w:r>
        <w:t>inn</w:t>
      </w:r>
      <w:proofErr w:type="spellEnd"/>
      <w:r>
        <w:t xml:space="preserve"> allen seinen </w:t>
      </w:r>
      <w:proofErr w:type="spellStart"/>
      <w:r>
        <w:t>zusagungen</w:t>
      </w:r>
      <w:proofErr w:type="spellEnd"/>
      <w:r>
        <w:t xml:space="preserve"> / allen </w:t>
      </w:r>
      <w:proofErr w:type="spellStart"/>
      <w:r>
        <w:t>menschen</w:t>
      </w:r>
      <w:proofErr w:type="spellEnd"/>
      <w:r>
        <w:t xml:space="preserve"> so es </w:t>
      </w:r>
      <w:proofErr w:type="spellStart"/>
      <w:r>
        <w:t>gleuben</w:t>
      </w:r>
      <w:proofErr w:type="spellEnd"/>
      <w:r>
        <w:t xml:space="preserve"> </w:t>
      </w:r>
      <w:proofErr w:type="spellStart"/>
      <w:r>
        <w:t>konnen</w:t>
      </w:r>
      <w:proofErr w:type="spellEnd"/>
      <w:r>
        <w:t xml:space="preserve"> / versprochen hat / aus </w:t>
      </w:r>
      <w:proofErr w:type="spellStart"/>
      <w:r>
        <w:t>gnaden</w:t>
      </w:r>
      <w:proofErr w:type="spellEnd"/>
      <w:r>
        <w:t xml:space="preserve"> / um Christi willen / alle Sünde </w:t>
      </w:r>
      <w:proofErr w:type="spellStart"/>
      <w:r>
        <w:t>zuvergeben</w:t>
      </w:r>
      <w:proofErr w:type="spellEnd"/>
      <w:r>
        <w:t xml:space="preserve"> / </w:t>
      </w:r>
      <w:proofErr w:type="spellStart"/>
      <w:r>
        <w:t>unnd</w:t>
      </w:r>
      <w:proofErr w:type="spellEnd"/>
      <w:r>
        <w:t xml:space="preserve"> das ewige leben </w:t>
      </w:r>
      <w:proofErr w:type="spellStart"/>
      <w:r>
        <w:t>ohn</w:t>
      </w:r>
      <w:proofErr w:type="spellEnd"/>
      <w:r>
        <w:t xml:space="preserve"> </w:t>
      </w:r>
      <w:proofErr w:type="spellStart"/>
      <w:r>
        <w:t>verdinste</w:t>
      </w:r>
      <w:proofErr w:type="spellEnd"/>
      <w:r>
        <w:t xml:space="preserve"> zugeben / wie auch Paulus zeuget da er </w:t>
      </w:r>
      <w:proofErr w:type="spellStart"/>
      <w:r>
        <w:t>zun</w:t>
      </w:r>
      <w:proofErr w:type="spellEnd"/>
      <w:r>
        <w:t xml:space="preserve"> </w:t>
      </w:r>
      <w:proofErr w:type="spellStart"/>
      <w:r>
        <w:t>Corinthern</w:t>
      </w:r>
      <w:proofErr w:type="spellEnd"/>
      <w:r>
        <w:t xml:space="preserve"> spricht / Bei mir ist ja ja </w:t>
      </w:r>
      <w:proofErr w:type="spellStart"/>
      <w:r>
        <w:t>unnd</w:t>
      </w:r>
      <w:proofErr w:type="spellEnd"/>
      <w:r>
        <w:t xml:space="preserve"> nein nein / aber O ein </w:t>
      </w:r>
      <w:proofErr w:type="spellStart"/>
      <w:r>
        <w:t>trewer</w:t>
      </w:r>
      <w:proofErr w:type="spellEnd"/>
      <w:r>
        <w:t xml:space="preserve"> Gott / das unser </w:t>
      </w:r>
      <w:proofErr w:type="spellStart"/>
      <w:r>
        <w:t>wort</w:t>
      </w:r>
      <w:proofErr w:type="spellEnd"/>
      <w:r>
        <w:t xml:space="preserve"> an euch nicht ja und nein ist. Denn der </w:t>
      </w:r>
      <w:proofErr w:type="spellStart"/>
      <w:r>
        <w:t>Sone</w:t>
      </w:r>
      <w:proofErr w:type="spellEnd"/>
      <w:r>
        <w:t xml:space="preserve"> Gottes Jesus Christus der euch durch mich </w:t>
      </w:r>
      <w:proofErr w:type="spellStart"/>
      <w:r>
        <w:t>unnd</w:t>
      </w:r>
      <w:proofErr w:type="spellEnd"/>
      <w:r>
        <w:t xml:space="preserve"> </w:t>
      </w:r>
      <w:proofErr w:type="spellStart"/>
      <w:r>
        <w:t>Silvanum</w:t>
      </w:r>
      <w:proofErr w:type="spellEnd"/>
      <w:r>
        <w:t xml:space="preserve"> </w:t>
      </w:r>
      <w:proofErr w:type="spellStart"/>
      <w:r>
        <w:t>unnd</w:t>
      </w:r>
      <w:proofErr w:type="spellEnd"/>
      <w:r>
        <w:t xml:space="preserve"> Timotheus gepredigt wird / ist nicht ja und nein sondern ja. Denn alle Gottes </w:t>
      </w:r>
      <w:proofErr w:type="spellStart"/>
      <w:r>
        <w:t>zusagunge</w:t>
      </w:r>
      <w:proofErr w:type="spellEnd"/>
      <w:r>
        <w:t xml:space="preserve"> sind ja </w:t>
      </w:r>
      <w:proofErr w:type="spellStart"/>
      <w:r>
        <w:t>inn</w:t>
      </w:r>
      <w:proofErr w:type="spellEnd"/>
      <w:r>
        <w:t xml:space="preserve"> Ihm / und sind Amen </w:t>
      </w:r>
      <w:proofErr w:type="spellStart"/>
      <w:r>
        <w:t>inn</w:t>
      </w:r>
      <w:proofErr w:type="spellEnd"/>
      <w:r>
        <w:t xml:space="preserve"> Ihm / Gott zu lobe durch uns. </w:t>
      </w:r>
    </w:p>
    <w:p w14:paraId="50CBA133" w14:textId="77777777" w:rsidR="00677441" w:rsidRDefault="00677441" w:rsidP="00677441">
      <w:pPr>
        <w:pStyle w:val="StandardWeb"/>
      </w:pPr>
      <w:r>
        <w:t xml:space="preserve">Weil nun (sage ich) der Herr unser Gott / durch Christum / allen </w:t>
      </w:r>
      <w:proofErr w:type="spellStart"/>
      <w:r>
        <w:t>menschen</w:t>
      </w:r>
      <w:proofErr w:type="spellEnd"/>
      <w:r>
        <w:t xml:space="preserve"> so es </w:t>
      </w:r>
      <w:proofErr w:type="spellStart"/>
      <w:r>
        <w:t>gleuben</w:t>
      </w:r>
      <w:proofErr w:type="spellEnd"/>
      <w:r>
        <w:t xml:space="preserve"> </w:t>
      </w:r>
      <w:proofErr w:type="spellStart"/>
      <w:r>
        <w:t>koennen</w:t>
      </w:r>
      <w:proofErr w:type="spellEnd"/>
      <w:r>
        <w:t xml:space="preserve"> / alles gut </w:t>
      </w:r>
      <w:proofErr w:type="spellStart"/>
      <w:r>
        <w:t>verheissen</w:t>
      </w:r>
      <w:proofErr w:type="spellEnd"/>
      <w:r>
        <w:t xml:space="preserve"> und </w:t>
      </w:r>
      <w:proofErr w:type="spellStart"/>
      <w:r>
        <w:t>geschenckt</w:t>
      </w:r>
      <w:proofErr w:type="spellEnd"/>
      <w:r>
        <w:t xml:space="preserve"> hat </w:t>
      </w:r>
      <w:proofErr w:type="spellStart"/>
      <w:r>
        <w:t>inn</w:t>
      </w:r>
      <w:proofErr w:type="spellEnd"/>
      <w:r>
        <w:t xml:space="preserve"> Christo / ists nicht </w:t>
      </w:r>
      <w:proofErr w:type="spellStart"/>
      <w:r>
        <w:t>billich</w:t>
      </w:r>
      <w:proofErr w:type="spellEnd"/>
      <w:r>
        <w:t xml:space="preserve"> und recht das alle </w:t>
      </w:r>
      <w:proofErr w:type="spellStart"/>
      <w:r>
        <w:t>menschen</w:t>
      </w:r>
      <w:proofErr w:type="spellEnd"/>
      <w:r>
        <w:t xml:space="preserve"> / seine </w:t>
      </w:r>
      <w:proofErr w:type="spellStart"/>
      <w:r>
        <w:t>Maiestet</w:t>
      </w:r>
      <w:proofErr w:type="spellEnd"/>
      <w:r>
        <w:t xml:space="preserve"> und Gnade / </w:t>
      </w:r>
      <w:proofErr w:type="spellStart"/>
      <w:r>
        <w:t>darumb</w:t>
      </w:r>
      <w:proofErr w:type="spellEnd"/>
      <w:r>
        <w:t xml:space="preserve"> loben </w:t>
      </w:r>
      <w:proofErr w:type="spellStart"/>
      <w:r>
        <w:t>unn</w:t>
      </w:r>
      <w:proofErr w:type="spellEnd"/>
      <w:r>
        <w:t xml:space="preserve"> preisen / das </w:t>
      </w:r>
      <w:proofErr w:type="spellStart"/>
      <w:r>
        <w:t>solchs</w:t>
      </w:r>
      <w:proofErr w:type="spellEnd"/>
      <w:r>
        <w:t xml:space="preserve"> auch der heilig Geist </w:t>
      </w:r>
      <w:proofErr w:type="spellStart"/>
      <w:r>
        <w:t>selbs</w:t>
      </w:r>
      <w:proofErr w:type="spellEnd"/>
      <w:r>
        <w:t xml:space="preserve"> hie </w:t>
      </w:r>
      <w:proofErr w:type="spellStart"/>
      <w:r>
        <w:t>gepeut</w:t>
      </w:r>
      <w:proofErr w:type="spellEnd"/>
      <w:r>
        <w:t xml:space="preserve"> und spricht / Lobet den Herrn alle Heiden </w:t>
      </w:r>
      <w:proofErr w:type="spellStart"/>
      <w:r>
        <w:t>unnd</w:t>
      </w:r>
      <w:proofErr w:type="spellEnd"/>
      <w:r>
        <w:t xml:space="preserve"> preiset Ihn alle </w:t>
      </w:r>
      <w:proofErr w:type="spellStart"/>
      <w:r>
        <w:t>voelcker</w:t>
      </w:r>
      <w:proofErr w:type="spellEnd"/>
      <w:r>
        <w:t xml:space="preserve">. </w:t>
      </w:r>
    </w:p>
    <w:p w14:paraId="2EF3F3CD" w14:textId="77777777" w:rsidR="00677441" w:rsidRDefault="00677441" w:rsidP="00677441">
      <w:pPr>
        <w:pStyle w:val="StandardWeb"/>
      </w:pPr>
      <w:r>
        <w:t>o wie gerne (</w:t>
      </w:r>
      <w:proofErr w:type="spellStart"/>
      <w:r>
        <w:t>sprichstu</w:t>
      </w:r>
      <w:proofErr w:type="spellEnd"/>
      <w:r>
        <w:t xml:space="preserve">) </w:t>
      </w:r>
      <w:proofErr w:type="spellStart"/>
      <w:r>
        <w:t>wil</w:t>
      </w:r>
      <w:proofErr w:type="spellEnd"/>
      <w:r>
        <w:t xml:space="preserve"> ich einen solchen Herrn preisen </w:t>
      </w:r>
      <w:proofErr w:type="spellStart"/>
      <w:r>
        <w:t>unnd</w:t>
      </w:r>
      <w:proofErr w:type="spellEnd"/>
      <w:r>
        <w:t xml:space="preserve"> loben / Sage mir aber / was </w:t>
      </w:r>
      <w:proofErr w:type="spellStart"/>
      <w:r>
        <w:t>heist</w:t>
      </w:r>
      <w:proofErr w:type="spellEnd"/>
      <w:r>
        <w:t xml:space="preserve"> den Herrn loben und preisen: Das es </w:t>
      </w:r>
      <w:proofErr w:type="spellStart"/>
      <w:r>
        <w:t>nicths</w:t>
      </w:r>
      <w:proofErr w:type="spellEnd"/>
      <w:r>
        <w:t xml:space="preserve"> anders </w:t>
      </w:r>
      <w:proofErr w:type="spellStart"/>
      <w:r>
        <w:t>seie</w:t>
      </w:r>
      <w:proofErr w:type="spellEnd"/>
      <w:r>
        <w:t xml:space="preserve"> / denn Gott von </w:t>
      </w:r>
      <w:proofErr w:type="spellStart"/>
      <w:r>
        <w:t>hertzen</w:t>
      </w:r>
      <w:proofErr w:type="spellEnd"/>
      <w:r>
        <w:t xml:space="preserve"> </w:t>
      </w:r>
      <w:proofErr w:type="spellStart"/>
      <w:r>
        <w:t>darumb</w:t>
      </w:r>
      <w:proofErr w:type="spellEnd"/>
      <w:r>
        <w:t xml:space="preserve"> loben und preisen / das er </w:t>
      </w:r>
      <w:proofErr w:type="spellStart"/>
      <w:r>
        <w:t>unns</w:t>
      </w:r>
      <w:proofErr w:type="spellEnd"/>
      <w:r>
        <w:t xml:space="preserve"> / durch die lebendige predigt von Christo / so </w:t>
      </w:r>
      <w:proofErr w:type="spellStart"/>
      <w:r>
        <w:t>mechtiglich</w:t>
      </w:r>
      <w:proofErr w:type="spellEnd"/>
      <w:r>
        <w:t xml:space="preserve"> vom fluch des </w:t>
      </w:r>
      <w:proofErr w:type="spellStart"/>
      <w:r>
        <w:t>Gesetzs</w:t>
      </w:r>
      <w:proofErr w:type="spellEnd"/>
      <w:r>
        <w:t xml:space="preserve"> / </w:t>
      </w:r>
      <w:proofErr w:type="spellStart"/>
      <w:r>
        <w:t>nemlich</w:t>
      </w:r>
      <w:proofErr w:type="spellEnd"/>
      <w:r>
        <w:t xml:space="preserve"> von </w:t>
      </w:r>
      <w:proofErr w:type="spellStart"/>
      <w:r>
        <w:t>Sünd</w:t>
      </w:r>
      <w:proofErr w:type="spellEnd"/>
      <w:r>
        <w:t xml:space="preserve"> / Tod / Helle / </w:t>
      </w:r>
      <w:proofErr w:type="spellStart"/>
      <w:r>
        <w:t>Teuffel</w:t>
      </w:r>
      <w:proofErr w:type="spellEnd"/>
      <w:r>
        <w:t xml:space="preserve"> / </w:t>
      </w:r>
      <w:proofErr w:type="spellStart"/>
      <w:r>
        <w:t>hilfft</w:t>
      </w:r>
      <w:proofErr w:type="spellEnd"/>
      <w:r>
        <w:t xml:space="preserve"> / erscheinet aus dem Psalm der also klinget / Es </w:t>
      </w:r>
      <w:proofErr w:type="spellStart"/>
      <w:r>
        <w:t>dancken</w:t>
      </w:r>
      <w:proofErr w:type="spellEnd"/>
      <w:r>
        <w:t xml:space="preserve"> dir Gott alle </w:t>
      </w:r>
      <w:proofErr w:type="spellStart"/>
      <w:r>
        <w:t>voelcker</w:t>
      </w:r>
      <w:proofErr w:type="spellEnd"/>
      <w:r>
        <w:t xml:space="preserve"> / die </w:t>
      </w:r>
      <w:proofErr w:type="spellStart"/>
      <w:r>
        <w:t>voelcker</w:t>
      </w:r>
      <w:proofErr w:type="spellEnd"/>
      <w:r>
        <w:t xml:space="preserve"> </w:t>
      </w:r>
      <w:proofErr w:type="spellStart"/>
      <w:r>
        <w:t>frewen</w:t>
      </w:r>
      <w:proofErr w:type="spellEnd"/>
      <w:r>
        <w:t xml:space="preserve"> sich und </w:t>
      </w:r>
      <w:proofErr w:type="spellStart"/>
      <w:r>
        <w:t>iauchtzen</w:t>
      </w:r>
      <w:proofErr w:type="spellEnd"/>
      <w:r>
        <w:t xml:space="preserve"> / das du die </w:t>
      </w:r>
      <w:proofErr w:type="spellStart"/>
      <w:r>
        <w:t>leutte</w:t>
      </w:r>
      <w:proofErr w:type="spellEnd"/>
      <w:r>
        <w:t xml:space="preserve"> recht richtest / und regierest die </w:t>
      </w:r>
      <w:proofErr w:type="spellStart"/>
      <w:r>
        <w:t>leutte</w:t>
      </w:r>
      <w:proofErr w:type="spellEnd"/>
      <w:r>
        <w:t xml:space="preserve"> </w:t>
      </w:r>
      <w:proofErr w:type="spellStart"/>
      <w:r>
        <w:t>auff</w:t>
      </w:r>
      <w:proofErr w:type="spellEnd"/>
      <w:r>
        <w:t xml:space="preserve"> Erden. </w:t>
      </w:r>
    </w:p>
    <w:p w14:paraId="5FDCC3E1" w14:textId="77777777" w:rsidR="00677441" w:rsidRDefault="00677441" w:rsidP="00677441">
      <w:pPr>
        <w:pStyle w:val="StandardWeb"/>
      </w:pPr>
      <w:r>
        <w:t xml:space="preserve">Denn das auch Christum bekennen / das ist / Gott für alle </w:t>
      </w:r>
      <w:proofErr w:type="spellStart"/>
      <w:r>
        <w:t>wolthat</w:t>
      </w:r>
      <w:proofErr w:type="spellEnd"/>
      <w:r>
        <w:t xml:space="preserve"> / allen </w:t>
      </w:r>
      <w:proofErr w:type="spellStart"/>
      <w:r>
        <w:t>gleubigen</w:t>
      </w:r>
      <w:proofErr w:type="spellEnd"/>
      <w:r>
        <w:t xml:space="preserve"> / durch Christum / </w:t>
      </w:r>
      <w:proofErr w:type="spellStart"/>
      <w:r>
        <w:t>verheissen</w:t>
      </w:r>
      <w:proofErr w:type="spellEnd"/>
      <w:r>
        <w:t xml:space="preserve"> und </w:t>
      </w:r>
      <w:proofErr w:type="spellStart"/>
      <w:r>
        <w:t>geschenckt</w:t>
      </w:r>
      <w:proofErr w:type="spellEnd"/>
      <w:r>
        <w:t xml:space="preserve"> / </w:t>
      </w:r>
      <w:proofErr w:type="spellStart"/>
      <w:r>
        <w:t>darumb</w:t>
      </w:r>
      <w:proofErr w:type="spellEnd"/>
      <w:r>
        <w:t xml:space="preserve"> preisen und loben / das alle </w:t>
      </w:r>
      <w:proofErr w:type="spellStart"/>
      <w:r>
        <w:t>menschen</w:t>
      </w:r>
      <w:proofErr w:type="spellEnd"/>
      <w:r>
        <w:t xml:space="preserve"> dadurch geheiliget werden / sich </w:t>
      </w:r>
      <w:proofErr w:type="spellStart"/>
      <w:r>
        <w:t>selbs</w:t>
      </w:r>
      <w:proofErr w:type="spellEnd"/>
      <w:r>
        <w:t xml:space="preserve"> Gott zu </w:t>
      </w:r>
      <w:proofErr w:type="spellStart"/>
      <w:r>
        <w:t>opffern</w:t>
      </w:r>
      <w:proofErr w:type="spellEnd"/>
      <w:r>
        <w:t xml:space="preserve"> / und durch den Glauben an Christum nach den </w:t>
      </w:r>
      <w:proofErr w:type="spellStart"/>
      <w:r>
        <w:t>zehen</w:t>
      </w:r>
      <w:proofErr w:type="spellEnd"/>
      <w:r>
        <w:t xml:space="preserve"> </w:t>
      </w:r>
      <w:proofErr w:type="spellStart"/>
      <w:r>
        <w:t>Gepotten</w:t>
      </w:r>
      <w:proofErr w:type="spellEnd"/>
      <w:r>
        <w:t xml:space="preserve"> zu leben / eben das </w:t>
      </w:r>
      <w:proofErr w:type="spellStart"/>
      <w:r>
        <w:t>wolgefellige</w:t>
      </w:r>
      <w:proofErr w:type="spellEnd"/>
      <w:r>
        <w:t xml:space="preserve"> Gottes </w:t>
      </w:r>
      <w:proofErr w:type="spellStart"/>
      <w:r>
        <w:t>Opffer</w:t>
      </w:r>
      <w:proofErr w:type="spellEnd"/>
      <w:r>
        <w:t xml:space="preserve"> </w:t>
      </w:r>
      <w:proofErr w:type="spellStart"/>
      <w:r>
        <w:t>seie</w:t>
      </w:r>
      <w:proofErr w:type="spellEnd"/>
      <w:r>
        <w:t xml:space="preserve"> / welches David </w:t>
      </w:r>
      <w:proofErr w:type="spellStart"/>
      <w:r>
        <w:t>inn</w:t>
      </w:r>
      <w:proofErr w:type="spellEnd"/>
      <w:r>
        <w:t xml:space="preserve"> diesem </w:t>
      </w:r>
      <w:proofErr w:type="spellStart"/>
      <w:r>
        <w:t>Danckpsalm</w:t>
      </w:r>
      <w:proofErr w:type="spellEnd"/>
      <w:r>
        <w:t xml:space="preserve"> allen Christen </w:t>
      </w:r>
      <w:proofErr w:type="spellStart"/>
      <w:r>
        <w:t>gepeut</w:t>
      </w:r>
      <w:proofErr w:type="spellEnd"/>
      <w:r>
        <w:t xml:space="preserve"> / beweise ich mit Paulo da er zu den </w:t>
      </w:r>
      <w:proofErr w:type="spellStart"/>
      <w:r>
        <w:t>Roemern</w:t>
      </w:r>
      <w:proofErr w:type="spellEnd"/>
      <w:r>
        <w:t xml:space="preserve"> also spricht / Von Gottes </w:t>
      </w:r>
      <w:proofErr w:type="spellStart"/>
      <w:r>
        <w:t>gnaden</w:t>
      </w:r>
      <w:proofErr w:type="spellEnd"/>
      <w:r>
        <w:t xml:space="preserve"> bin ich ein </w:t>
      </w:r>
      <w:proofErr w:type="spellStart"/>
      <w:r>
        <w:t>diener</w:t>
      </w:r>
      <w:proofErr w:type="spellEnd"/>
      <w:r>
        <w:t xml:space="preserve"> Christi unter die Heiden / zu </w:t>
      </w:r>
      <w:proofErr w:type="spellStart"/>
      <w:r>
        <w:t>opffern</w:t>
      </w:r>
      <w:proofErr w:type="spellEnd"/>
      <w:r>
        <w:t xml:space="preserve"> das Evangelion Gottes / </w:t>
      </w:r>
      <w:proofErr w:type="spellStart"/>
      <w:r>
        <w:t>auff</w:t>
      </w:r>
      <w:proofErr w:type="spellEnd"/>
      <w:r>
        <w:t xml:space="preserve"> das die Heiden ein </w:t>
      </w:r>
      <w:proofErr w:type="spellStart"/>
      <w:r>
        <w:t>Opffer</w:t>
      </w:r>
      <w:proofErr w:type="spellEnd"/>
      <w:r>
        <w:t xml:space="preserve"> werden Gott </w:t>
      </w:r>
      <w:proofErr w:type="spellStart"/>
      <w:r>
        <w:t>angeneme</w:t>
      </w:r>
      <w:proofErr w:type="spellEnd"/>
      <w:r>
        <w:t xml:space="preserve"> / geheiliget durch den heiligen Geist. </w:t>
      </w:r>
    </w:p>
    <w:p w14:paraId="335388B9" w14:textId="77777777" w:rsidR="00677441" w:rsidRDefault="00677441" w:rsidP="00677441">
      <w:pPr>
        <w:pStyle w:val="StandardWeb"/>
      </w:pPr>
      <w:r>
        <w:t xml:space="preserve">Das aber mit diesen </w:t>
      </w:r>
      <w:proofErr w:type="spellStart"/>
      <w:r>
        <w:t>wortten</w:t>
      </w:r>
      <w:proofErr w:type="spellEnd"/>
      <w:r>
        <w:t xml:space="preserve"> / lobet und preiset den </w:t>
      </w:r>
      <w:proofErr w:type="spellStart"/>
      <w:r>
        <w:t>Hern</w:t>
      </w:r>
      <w:proofErr w:type="spellEnd"/>
      <w:r>
        <w:t xml:space="preserve"> / </w:t>
      </w:r>
      <w:proofErr w:type="spellStart"/>
      <w:r>
        <w:t>außgeschlossen</w:t>
      </w:r>
      <w:proofErr w:type="spellEnd"/>
      <w:r>
        <w:t xml:space="preserve"> </w:t>
      </w:r>
      <w:proofErr w:type="spellStart"/>
      <w:r>
        <w:t>unnd</w:t>
      </w:r>
      <w:proofErr w:type="spellEnd"/>
      <w:r>
        <w:t xml:space="preserve"> </w:t>
      </w:r>
      <w:proofErr w:type="spellStart"/>
      <w:r>
        <w:t>verbotten</w:t>
      </w:r>
      <w:proofErr w:type="spellEnd"/>
      <w:r>
        <w:t xml:space="preserve"> </w:t>
      </w:r>
      <w:proofErr w:type="spellStart"/>
      <w:r>
        <w:t>anzuruffen</w:t>
      </w:r>
      <w:proofErr w:type="spellEnd"/>
      <w:r>
        <w:t xml:space="preserve"> </w:t>
      </w:r>
      <w:proofErr w:type="spellStart"/>
      <w:r>
        <w:t>seie</w:t>
      </w:r>
      <w:proofErr w:type="spellEnd"/>
      <w:r>
        <w:t xml:space="preserve"> / alles was nicht Gott und Christus ist / auch die </w:t>
      </w:r>
      <w:proofErr w:type="spellStart"/>
      <w:r>
        <w:t>schoene</w:t>
      </w:r>
      <w:proofErr w:type="spellEnd"/>
      <w:r>
        <w:t xml:space="preserve"> Marien hie zu </w:t>
      </w:r>
      <w:proofErr w:type="spellStart"/>
      <w:r>
        <w:t>Regenspurg</w:t>
      </w:r>
      <w:proofErr w:type="spellEnd"/>
      <w:r>
        <w:t xml:space="preserve"> / bezeuge ich mit Gott </w:t>
      </w:r>
      <w:proofErr w:type="spellStart"/>
      <w:r>
        <w:t>selbs</w:t>
      </w:r>
      <w:proofErr w:type="spellEnd"/>
      <w:r>
        <w:t xml:space="preserve"> da er </w:t>
      </w:r>
      <w:proofErr w:type="spellStart"/>
      <w:r>
        <w:t>gepeut</w:t>
      </w:r>
      <w:proofErr w:type="spellEnd"/>
      <w:r>
        <w:t xml:space="preserve"> </w:t>
      </w:r>
      <w:proofErr w:type="spellStart"/>
      <w:r>
        <w:t>unnd</w:t>
      </w:r>
      <w:proofErr w:type="spellEnd"/>
      <w:r>
        <w:t xml:space="preserve"> spricht / ich bin der Herr dein Gott / du </w:t>
      </w:r>
      <w:proofErr w:type="spellStart"/>
      <w:r>
        <w:t>soslt</w:t>
      </w:r>
      <w:proofErr w:type="spellEnd"/>
      <w:r>
        <w:t xml:space="preserve"> keine </w:t>
      </w:r>
      <w:proofErr w:type="spellStart"/>
      <w:r>
        <w:t>frembde</w:t>
      </w:r>
      <w:proofErr w:type="spellEnd"/>
      <w:r>
        <w:t xml:space="preserve"> </w:t>
      </w:r>
      <w:proofErr w:type="spellStart"/>
      <w:r>
        <w:t>Goetter</w:t>
      </w:r>
      <w:proofErr w:type="spellEnd"/>
      <w:r>
        <w:t xml:space="preserve"> neben mir haben / Item mit Paulo da er spricht / Es ist </w:t>
      </w:r>
      <w:proofErr w:type="spellStart"/>
      <w:r>
        <w:t>nür</w:t>
      </w:r>
      <w:proofErr w:type="spellEnd"/>
      <w:r>
        <w:t xml:space="preserve"> ein Gott und ein </w:t>
      </w:r>
      <w:proofErr w:type="spellStart"/>
      <w:r>
        <w:t>Mitteler</w:t>
      </w:r>
      <w:proofErr w:type="spellEnd"/>
      <w:r>
        <w:t xml:space="preserve"> zwischen Gott und den </w:t>
      </w:r>
      <w:proofErr w:type="spellStart"/>
      <w:r>
        <w:t>menschen</w:t>
      </w:r>
      <w:proofErr w:type="spellEnd"/>
      <w:r>
        <w:t xml:space="preserve"> / der </w:t>
      </w:r>
      <w:proofErr w:type="spellStart"/>
      <w:r>
        <w:t>mensch</w:t>
      </w:r>
      <w:proofErr w:type="spellEnd"/>
      <w:r>
        <w:t xml:space="preserve"> Jesus Christus / welcher sich </w:t>
      </w:r>
      <w:proofErr w:type="spellStart"/>
      <w:r>
        <w:t>selbs</w:t>
      </w:r>
      <w:proofErr w:type="spellEnd"/>
      <w:r>
        <w:t xml:space="preserve"> gegeben hat zur </w:t>
      </w:r>
      <w:proofErr w:type="spellStart"/>
      <w:r>
        <w:t>Erloesung</w:t>
      </w:r>
      <w:proofErr w:type="spellEnd"/>
      <w:r>
        <w:t xml:space="preserve"> für alle / </w:t>
      </w:r>
      <w:proofErr w:type="spellStart"/>
      <w:r>
        <w:t>auff</w:t>
      </w:r>
      <w:proofErr w:type="spellEnd"/>
      <w:r>
        <w:t xml:space="preserve"> das </w:t>
      </w:r>
      <w:proofErr w:type="spellStart"/>
      <w:r>
        <w:t>solchs</w:t>
      </w:r>
      <w:proofErr w:type="spellEnd"/>
      <w:r>
        <w:t xml:space="preserve"> </w:t>
      </w:r>
      <w:proofErr w:type="spellStart"/>
      <w:r>
        <w:t>geprediget</w:t>
      </w:r>
      <w:proofErr w:type="spellEnd"/>
      <w:r>
        <w:t xml:space="preserve"> würde. </w:t>
      </w:r>
    </w:p>
    <w:p w14:paraId="26B0EFF5" w14:textId="77777777" w:rsidR="00677441" w:rsidRDefault="00677441" w:rsidP="00677441">
      <w:pPr>
        <w:pStyle w:val="StandardWeb"/>
      </w:pPr>
      <w:r>
        <w:t xml:space="preserve">Das aber hieraus auch zulernen </w:t>
      </w:r>
      <w:proofErr w:type="spellStart"/>
      <w:r>
        <w:t>seie</w:t>
      </w:r>
      <w:proofErr w:type="spellEnd"/>
      <w:r>
        <w:t xml:space="preserve"> / das alle die falsche Propheten und </w:t>
      </w:r>
      <w:proofErr w:type="spellStart"/>
      <w:r>
        <w:t>Selemorder</w:t>
      </w:r>
      <w:proofErr w:type="spellEnd"/>
      <w:r>
        <w:t xml:space="preserve"> seien / die da verleugnen / das </w:t>
      </w:r>
      <w:proofErr w:type="spellStart"/>
      <w:r>
        <w:t>mann</w:t>
      </w:r>
      <w:proofErr w:type="spellEnd"/>
      <w:r>
        <w:t xml:space="preserve"> alleine durch den glauben an Gottes und Christi </w:t>
      </w:r>
      <w:proofErr w:type="spellStart"/>
      <w:r>
        <w:t>zusagunge</w:t>
      </w:r>
      <w:proofErr w:type="spellEnd"/>
      <w:r>
        <w:t xml:space="preserve"> / vom fluch des </w:t>
      </w:r>
      <w:proofErr w:type="spellStart"/>
      <w:r>
        <w:t>Gesetzs</w:t>
      </w:r>
      <w:proofErr w:type="spellEnd"/>
      <w:r>
        <w:t xml:space="preserve"> </w:t>
      </w:r>
      <w:proofErr w:type="spellStart"/>
      <w:r>
        <w:t>erloeset</w:t>
      </w:r>
      <w:proofErr w:type="spellEnd"/>
      <w:r>
        <w:t xml:space="preserve"> / das ist / gerecht </w:t>
      </w:r>
      <w:proofErr w:type="spellStart"/>
      <w:r>
        <w:t>unnd</w:t>
      </w:r>
      <w:proofErr w:type="spellEnd"/>
      <w:r>
        <w:t xml:space="preserve"> selig werde / scheinet </w:t>
      </w:r>
      <w:proofErr w:type="spellStart"/>
      <w:r>
        <w:t>wol</w:t>
      </w:r>
      <w:proofErr w:type="spellEnd"/>
      <w:r>
        <w:t xml:space="preserve"> aus S. Peters Epistel / welche alle die falsche Propheten nennet / so des Herrn verleugnen </w:t>
      </w:r>
      <w:proofErr w:type="spellStart"/>
      <w:r>
        <w:t>unnd</w:t>
      </w:r>
      <w:proofErr w:type="spellEnd"/>
      <w:r>
        <w:t xml:space="preserve"> </w:t>
      </w:r>
      <w:proofErr w:type="spellStart"/>
      <w:r>
        <w:t>Secten</w:t>
      </w:r>
      <w:proofErr w:type="spellEnd"/>
      <w:r>
        <w:t xml:space="preserve"> anrichten / </w:t>
      </w:r>
      <w:proofErr w:type="spellStart"/>
      <w:r>
        <w:t>nemlich</w:t>
      </w:r>
      <w:proofErr w:type="spellEnd"/>
      <w:r>
        <w:t xml:space="preserve"> durch </w:t>
      </w:r>
      <w:proofErr w:type="spellStart"/>
      <w:r>
        <w:t>menschen</w:t>
      </w:r>
      <w:proofErr w:type="spellEnd"/>
      <w:r>
        <w:t xml:space="preserve"> </w:t>
      </w:r>
      <w:proofErr w:type="spellStart"/>
      <w:r>
        <w:t>lere</w:t>
      </w:r>
      <w:proofErr w:type="spellEnd"/>
      <w:r>
        <w:t xml:space="preserve"> und eigene </w:t>
      </w:r>
      <w:proofErr w:type="spellStart"/>
      <w:r>
        <w:t>werck</w:t>
      </w:r>
      <w:proofErr w:type="spellEnd"/>
      <w:r>
        <w:t xml:space="preserve"> / </w:t>
      </w:r>
      <w:proofErr w:type="spellStart"/>
      <w:r>
        <w:t>From</w:t>
      </w:r>
      <w:proofErr w:type="spellEnd"/>
      <w:r>
        <w:t xml:space="preserve"> und Selig werden / predigen. </w:t>
      </w:r>
    </w:p>
    <w:p w14:paraId="6CF2602B" w14:textId="77777777" w:rsidR="00677441" w:rsidRDefault="00677441" w:rsidP="00677441">
      <w:pPr>
        <w:pStyle w:val="StandardWeb"/>
      </w:pPr>
      <w:r>
        <w:t xml:space="preserve">Denn das auch Gott nirgend anders </w:t>
      </w:r>
      <w:proofErr w:type="spellStart"/>
      <w:r>
        <w:t>wone</w:t>
      </w:r>
      <w:proofErr w:type="spellEnd"/>
      <w:r>
        <w:t xml:space="preserve"> denn </w:t>
      </w:r>
      <w:proofErr w:type="spellStart"/>
      <w:r>
        <w:t>inn</w:t>
      </w:r>
      <w:proofErr w:type="spellEnd"/>
      <w:r>
        <w:t xml:space="preserve"> Christo / das ist / das Gott </w:t>
      </w:r>
      <w:proofErr w:type="spellStart"/>
      <w:r>
        <w:t>inn</w:t>
      </w:r>
      <w:proofErr w:type="spellEnd"/>
      <w:r>
        <w:t xml:space="preserve"> keinem andern </w:t>
      </w:r>
      <w:proofErr w:type="spellStart"/>
      <w:r>
        <w:t>namen</w:t>
      </w:r>
      <w:proofErr w:type="spellEnd"/>
      <w:r>
        <w:t xml:space="preserve"> </w:t>
      </w:r>
      <w:proofErr w:type="spellStart"/>
      <w:r>
        <w:t>angeruffen</w:t>
      </w:r>
      <w:proofErr w:type="spellEnd"/>
      <w:r>
        <w:t xml:space="preserve"> sein </w:t>
      </w:r>
      <w:proofErr w:type="spellStart"/>
      <w:r>
        <w:t>woelle</w:t>
      </w:r>
      <w:proofErr w:type="spellEnd"/>
      <w:r>
        <w:t xml:space="preserve"> denn im </w:t>
      </w:r>
      <w:proofErr w:type="spellStart"/>
      <w:r>
        <w:t>namen</w:t>
      </w:r>
      <w:proofErr w:type="spellEnd"/>
      <w:r>
        <w:t xml:space="preserve"> Christi / summa / das er </w:t>
      </w:r>
      <w:proofErr w:type="spellStart"/>
      <w:r>
        <w:t>umb</w:t>
      </w:r>
      <w:proofErr w:type="spellEnd"/>
      <w:r>
        <w:t xml:space="preserve"> niemand </w:t>
      </w:r>
      <w:proofErr w:type="spellStart"/>
      <w:r>
        <w:t>unn</w:t>
      </w:r>
      <w:proofErr w:type="spellEnd"/>
      <w:r>
        <w:t xml:space="preserve"> nichts anders willen / allen </w:t>
      </w:r>
      <w:proofErr w:type="spellStart"/>
      <w:r>
        <w:t>gleubenden</w:t>
      </w:r>
      <w:proofErr w:type="spellEnd"/>
      <w:r>
        <w:t xml:space="preserve"> / alle Sünde vergeben / </w:t>
      </w:r>
      <w:proofErr w:type="spellStart"/>
      <w:r>
        <w:t>unn</w:t>
      </w:r>
      <w:proofErr w:type="spellEnd"/>
      <w:r>
        <w:t xml:space="preserve"> das Ewige leben geben </w:t>
      </w:r>
      <w:proofErr w:type="spellStart"/>
      <w:r>
        <w:t>woelle</w:t>
      </w:r>
      <w:proofErr w:type="spellEnd"/>
      <w:r>
        <w:t xml:space="preserve"> / denn das er </w:t>
      </w:r>
      <w:proofErr w:type="spellStart"/>
      <w:r>
        <w:t>solchs</w:t>
      </w:r>
      <w:proofErr w:type="spellEnd"/>
      <w:r>
        <w:t xml:space="preserve"> </w:t>
      </w:r>
      <w:proofErr w:type="spellStart"/>
      <w:r>
        <w:t>inn</w:t>
      </w:r>
      <w:proofErr w:type="spellEnd"/>
      <w:r>
        <w:t xml:space="preserve"> Christo </w:t>
      </w:r>
      <w:proofErr w:type="spellStart"/>
      <w:r>
        <w:t>zugesaget</w:t>
      </w:r>
      <w:proofErr w:type="spellEnd"/>
      <w:r>
        <w:t xml:space="preserve"> hat / </w:t>
      </w:r>
      <w:proofErr w:type="spellStart"/>
      <w:r>
        <w:t>unn</w:t>
      </w:r>
      <w:proofErr w:type="spellEnd"/>
      <w:r>
        <w:t xml:space="preserve"> Christus </w:t>
      </w:r>
      <w:proofErr w:type="spellStart"/>
      <w:r>
        <w:t>inen</w:t>
      </w:r>
      <w:proofErr w:type="spellEnd"/>
      <w:r>
        <w:t xml:space="preserve"> </w:t>
      </w:r>
      <w:proofErr w:type="spellStart"/>
      <w:r>
        <w:t>solchs</w:t>
      </w:r>
      <w:proofErr w:type="spellEnd"/>
      <w:r>
        <w:t xml:space="preserve"> mit seinem Tod </w:t>
      </w:r>
      <w:proofErr w:type="spellStart"/>
      <w:r>
        <w:t>unnd</w:t>
      </w:r>
      <w:proofErr w:type="spellEnd"/>
      <w:r>
        <w:t xml:space="preserve"> </w:t>
      </w:r>
      <w:proofErr w:type="spellStart"/>
      <w:r>
        <w:t>aufferstehen</w:t>
      </w:r>
      <w:proofErr w:type="spellEnd"/>
      <w:r>
        <w:t xml:space="preserve"> verdienet hat / beweise ich nicht alleine mit dem </w:t>
      </w:r>
      <w:proofErr w:type="spellStart"/>
      <w:r>
        <w:t>zehende</w:t>
      </w:r>
      <w:proofErr w:type="spellEnd"/>
      <w:r>
        <w:t xml:space="preserve"> Capitel an die Roemer / sondern auch mit den Spiegel Christi der Epistel an die Colosser. </w:t>
      </w:r>
    </w:p>
    <w:p w14:paraId="29604D7B" w14:textId="77777777" w:rsidR="00677441" w:rsidRDefault="00677441" w:rsidP="00677441">
      <w:pPr>
        <w:pStyle w:val="StandardWeb"/>
      </w:pPr>
      <w:proofErr w:type="spellStart"/>
      <w:r>
        <w:t>Drümb</w:t>
      </w:r>
      <w:proofErr w:type="spellEnd"/>
      <w:r>
        <w:t xml:space="preserve"> wie es nicht </w:t>
      </w:r>
      <w:proofErr w:type="spellStart"/>
      <w:r>
        <w:t>müglich</w:t>
      </w:r>
      <w:proofErr w:type="spellEnd"/>
      <w:r>
        <w:t xml:space="preserve"> ist </w:t>
      </w:r>
      <w:proofErr w:type="spellStart"/>
      <w:r>
        <w:t>dz</w:t>
      </w:r>
      <w:proofErr w:type="spellEnd"/>
      <w:r>
        <w:t xml:space="preserve"> ein Christen seinen Christum nicht </w:t>
      </w:r>
      <w:proofErr w:type="spellStart"/>
      <w:r>
        <w:t>uber</w:t>
      </w:r>
      <w:proofErr w:type="spellEnd"/>
      <w:r>
        <w:t xml:space="preserve"> alles preisen und loben </w:t>
      </w:r>
      <w:proofErr w:type="spellStart"/>
      <w:r>
        <w:t>solt</w:t>
      </w:r>
      <w:proofErr w:type="spellEnd"/>
      <w:r>
        <w:t xml:space="preserve">. Also ists </w:t>
      </w:r>
      <w:proofErr w:type="spellStart"/>
      <w:r>
        <w:t>unmüglich</w:t>
      </w:r>
      <w:proofErr w:type="spellEnd"/>
      <w:r>
        <w:t xml:space="preserve"> / das ein Widderchrist / Christum nicht </w:t>
      </w:r>
      <w:proofErr w:type="spellStart"/>
      <w:r>
        <w:t>lestern</w:t>
      </w:r>
      <w:proofErr w:type="spellEnd"/>
      <w:r>
        <w:t xml:space="preserve"> </w:t>
      </w:r>
      <w:proofErr w:type="spellStart"/>
      <w:r>
        <w:t>unn</w:t>
      </w:r>
      <w:proofErr w:type="spellEnd"/>
      <w:r>
        <w:t xml:space="preserve"> seine </w:t>
      </w:r>
      <w:proofErr w:type="spellStart"/>
      <w:r>
        <w:t>prediger</w:t>
      </w:r>
      <w:proofErr w:type="spellEnd"/>
      <w:r>
        <w:t xml:space="preserve"> verfolgen </w:t>
      </w:r>
      <w:proofErr w:type="spellStart"/>
      <w:r>
        <w:t>solt</w:t>
      </w:r>
      <w:proofErr w:type="spellEnd"/>
      <w:r>
        <w:t xml:space="preserve">. Denn wie David </w:t>
      </w:r>
      <w:proofErr w:type="spellStart"/>
      <w:r>
        <w:t>unnd</w:t>
      </w:r>
      <w:proofErr w:type="spellEnd"/>
      <w:r>
        <w:t xml:space="preserve"> Paulus sprechen / Wir </w:t>
      </w:r>
      <w:proofErr w:type="spellStart"/>
      <w:r>
        <w:t>gleuben</w:t>
      </w:r>
      <w:proofErr w:type="spellEnd"/>
      <w:r>
        <w:t xml:space="preserve"> / </w:t>
      </w:r>
      <w:proofErr w:type="spellStart"/>
      <w:r>
        <w:t>drumb</w:t>
      </w:r>
      <w:proofErr w:type="spellEnd"/>
      <w:r>
        <w:t xml:space="preserve"> reden wir. Also mag </w:t>
      </w:r>
      <w:proofErr w:type="spellStart"/>
      <w:r>
        <w:t>mann</w:t>
      </w:r>
      <w:proofErr w:type="spellEnd"/>
      <w:r>
        <w:t xml:space="preserve"> </w:t>
      </w:r>
      <w:proofErr w:type="spellStart"/>
      <w:r>
        <w:t>wol</w:t>
      </w:r>
      <w:proofErr w:type="spellEnd"/>
      <w:r>
        <w:t xml:space="preserve"> von allen Widderchristen ein </w:t>
      </w:r>
      <w:proofErr w:type="spellStart"/>
      <w:r>
        <w:t>sprichwort</w:t>
      </w:r>
      <w:proofErr w:type="spellEnd"/>
      <w:r>
        <w:t xml:space="preserve"> machen und sagen / Sie </w:t>
      </w:r>
      <w:proofErr w:type="spellStart"/>
      <w:r>
        <w:t>gleuben</w:t>
      </w:r>
      <w:proofErr w:type="spellEnd"/>
      <w:r>
        <w:t xml:space="preserve"> nicht an Christum / </w:t>
      </w:r>
      <w:proofErr w:type="spellStart"/>
      <w:r>
        <w:t>darumb</w:t>
      </w:r>
      <w:proofErr w:type="spellEnd"/>
      <w:r>
        <w:t xml:space="preserve"> </w:t>
      </w:r>
      <w:proofErr w:type="spellStart"/>
      <w:r>
        <w:t>lestern</w:t>
      </w:r>
      <w:proofErr w:type="spellEnd"/>
      <w:r>
        <w:t xml:space="preserve"> sie das Evangelion Gottes / und verfolgen die </w:t>
      </w:r>
      <w:proofErr w:type="spellStart"/>
      <w:r>
        <w:t>prediger</w:t>
      </w:r>
      <w:proofErr w:type="spellEnd"/>
      <w:r>
        <w:t xml:space="preserve"> Christi. </w:t>
      </w:r>
    </w:p>
    <w:p w14:paraId="6E8924E6" w14:textId="77777777" w:rsidR="00677441" w:rsidRDefault="00677441" w:rsidP="00677441">
      <w:pPr>
        <w:pStyle w:val="StandardWeb"/>
      </w:pPr>
      <w:r>
        <w:t xml:space="preserve">Denn ob gleich David hie alle </w:t>
      </w:r>
      <w:proofErr w:type="spellStart"/>
      <w:r>
        <w:t>voelcker</w:t>
      </w:r>
      <w:proofErr w:type="spellEnd"/>
      <w:r>
        <w:t xml:space="preserve"> zum Evangelio </w:t>
      </w:r>
      <w:proofErr w:type="spellStart"/>
      <w:r>
        <w:t>berüffet</w:t>
      </w:r>
      <w:proofErr w:type="spellEnd"/>
      <w:r>
        <w:t xml:space="preserve"> / so wird doch hiemit die feindschafft zwischen des Weibs samen </w:t>
      </w:r>
      <w:proofErr w:type="spellStart"/>
      <w:r>
        <w:t>unn</w:t>
      </w:r>
      <w:proofErr w:type="spellEnd"/>
      <w:r>
        <w:t xml:space="preserve"> der Schlangen nicht </w:t>
      </w:r>
      <w:proofErr w:type="spellStart"/>
      <w:r>
        <w:t>auffgehoben</w:t>
      </w:r>
      <w:proofErr w:type="spellEnd"/>
      <w:r>
        <w:t xml:space="preserve"> / sondern an allen orten und alle zeit / wo Christus </w:t>
      </w:r>
      <w:proofErr w:type="spellStart"/>
      <w:r>
        <w:t>geprediget</w:t>
      </w:r>
      <w:proofErr w:type="spellEnd"/>
      <w:r>
        <w:t xml:space="preserve"> </w:t>
      </w:r>
      <w:proofErr w:type="spellStart"/>
      <w:r>
        <w:t>wirdt</w:t>
      </w:r>
      <w:proofErr w:type="spellEnd"/>
      <w:r>
        <w:t xml:space="preserve"> / </w:t>
      </w:r>
      <w:proofErr w:type="spellStart"/>
      <w:r>
        <w:t>mus</w:t>
      </w:r>
      <w:proofErr w:type="spellEnd"/>
      <w:r>
        <w:t xml:space="preserve"> der Habel einen Cain / der </w:t>
      </w:r>
      <w:proofErr w:type="spellStart"/>
      <w:r>
        <w:t>Isac</w:t>
      </w:r>
      <w:proofErr w:type="spellEnd"/>
      <w:r>
        <w:t xml:space="preserve"> einen Ismael / der Jacob einen </w:t>
      </w:r>
      <w:proofErr w:type="spellStart"/>
      <w:r>
        <w:t>Ehesaw</w:t>
      </w:r>
      <w:proofErr w:type="spellEnd"/>
      <w:r>
        <w:t xml:space="preserve"> / David einen Saul / Christus einen Judas / haben / summa / viel </w:t>
      </w:r>
      <w:proofErr w:type="spellStart"/>
      <w:r>
        <w:t>beruffen</w:t>
      </w:r>
      <w:proofErr w:type="spellEnd"/>
      <w:r>
        <w:t xml:space="preserve"> / wenig </w:t>
      </w:r>
      <w:proofErr w:type="spellStart"/>
      <w:r>
        <w:t>außerwelet</w:t>
      </w:r>
      <w:proofErr w:type="spellEnd"/>
      <w:r>
        <w:t xml:space="preserve">. </w:t>
      </w:r>
    </w:p>
    <w:p w14:paraId="1E5974C2" w14:textId="77777777" w:rsidR="00677441" w:rsidRDefault="00677441" w:rsidP="00677441">
      <w:pPr>
        <w:pStyle w:val="StandardWeb"/>
      </w:pPr>
      <w:r>
        <w:t xml:space="preserve">Weil aber gleich </w:t>
      </w:r>
      <w:proofErr w:type="spellStart"/>
      <w:r>
        <w:t>wol</w:t>
      </w:r>
      <w:proofErr w:type="spellEnd"/>
      <w:r>
        <w:t xml:space="preserve"> David an Gottes </w:t>
      </w:r>
      <w:proofErr w:type="spellStart"/>
      <w:r>
        <w:t>stat</w:t>
      </w:r>
      <w:proofErr w:type="spellEnd"/>
      <w:r>
        <w:t xml:space="preserve"> hie stehet </w:t>
      </w:r>
      <w:proofErr w:type="spellStart"/>
      <w:r>
        <w:t>unnd</w:t>
      </w:r>
      <w:proofErr w:type="spellEnd"/>
      <w:r>
        <w:t xml:space="preserve"> </w:t>
      </w:r>
      <w:proofErr w:type="spellStart"/>
      <w:r>
        <w:t>gepeut</w:t>
      </w:r>
      <w:proofErr w:type="spellEnd"/>
      <w:r>
        <w:t xml:space="preserve"> das alle </w:t>
      </w:r>
      <w:proofErr w:type="spellStart"/>
      <w:r>
        <w:t>menschen</w:t>
      </w:r>
      <w:proofErr w:type="spellEnd"/>
      <w:r>
        <w:t xml:space="preserve"> Gott </w:t>
      </w:r>
      <w:proofErr w:type="spellStart"/>
      <w:r>
        <w:t>dne</w:t>
      </w:r>
      <w:proofErr w:type="spellEnd"/>
      <w:r>
        <w:t xml:space="preserve"> Herrn Jesum Christum preisen und loben sollen / So mag ein </w:t>
      </w:r>
      <w:proofErr w:type="spellStart"/>
      <w:r>
        <w:t>ieglicher</w:t>
      </w:r>
      <w:proofErr w:type="spellEnd"/>
      <w:r>
        <w:t xml:space="preserve"> </w:t>
      </w:r>
      <w:proofErr w:type="spellStart"/>
      <w:r>
        <w:t>mensch</w:t>
      </w:r>
      <w:proofErr w:type="spellEnd"/>
      <w:r>
        <w:t xml:space="preserve"> bei </w:t>
      </w:r>
      <w:proofErr w:type="spellStart"/>
      <w:r>
        <w:t>verlust</w:t>
      </w:r>
      <w:proofErr w:type="spellEnd"/>
      <w:r>
        <w:t xml:space="preserve"> des Ewigen </w:t>
      </w:r>
      <w:proofErr w:type="spellStart"/>
      <w:r>
        <w:t>lebens</w:t>
      </w:r>
      <w:proofErr w:type="spellEnd"/>
      <w:r>
        <w:t xml:space="preserve"> </w:t>
      </w:r>
      <w:proofErr w:type="spellStart"/>
      <w:r>
        <w:t>wol</w:t>
      </w:r>
      <w:proofErr w:type="spellEnd"/>
      <w:r>
        <w:t xml:space="preserve"> zu sehen / das er diesen </w:t>
      </w:r>
      <w:proofErr w:type="spellStart"/>
      <w:r>
        <w:t>Beruff</w:t>
      </w:r>
      <w:proofErr w:type="spellEnd"/>
      <w:r>
        <w:t xml:space="preserve"> nicht verachte / gleich wie </w:t>
      </w:r>
      <w:proofErr w:type="spellStart"/>
      <w:r>
        <w:t>Ehesaw</w:t>
      </w:r>
      <w:proofErr w:type="spellEnd"/>
      <w:r>
        <w:t xml:space="preserve"> den Segen verachtet da er sprach / </w:t>
      </w:r>
      <w:proofErr w:type="spellStart"/>
      <w:r>
        <w:t>Nim</w:t>
      </w:r>
      <w:proofErr w:type="spellEnd"/>
      <w:r>
        <w:t xml:space="preserve"> du den Segen hin / und gib mir die rote Suppen her / ich </w:t>
      </w:r>
      <w:proofErr w:type="spellStart"/>
      <w:r>
        <w:t>mus</w:t>
      </w:r>
      <w:proofErr w:type="spellEnd"/>
      <w:r>
        <w:t xml:space="preserve"> doch sterben. </w:t>
      </w:r>
    </w:p>
    <w:p w14:paraId="68E0EAD9" w14:textId="77777777" w:rsidR="00677441" w:rsidRDefault="00677441" w:rsidP="00677441">
      <w:pPr>
        <w:pStyle w:val="StandardWeb"/>
      </w:pPr>
      <w:r>
        <w:t xml:space="preserve">Denn wie alle </w:t>
      </w:r>
      <w:proofErr w:type="spellStart"/>
      <w:r>
        <w:t>menschen</w:t>
      </w:r>
      <w:proofErr w:type="spellEnd"/>
      <w:r>
        <w:t xml:space="preserve"> </w:t>
      </w:r>
      <w:proofErr w:type="spellStart"/>
      <w:r>
        <w:t>umb</w:t>
      </w:r>
      <w:proofErr w:type="spellEnd"/>
      <w:r>
        <w:t xml:space="preserve"> nichts anders willen von </w:t>
      </w:r>
      <w:proofErr w:type="spellStart"/>
      <w:r>
        <w:t>art</w:t>
      </w:r>
      <w:proofErr w:type="spellEnd"/>
      <w:r>
        <w:t xml:space="preserve"> Sünder </w:t>
      </w:r>
      <w:proofErr w:type="spellStart"/>
      <w:r>
        <w:t>unn</w:t>
      </w:r>
      <w:proofErr w:type="spellEnd"/>
      <w:r>
        <w:t xml:space="preserve"> </w:t>
      </w:r>
      <w:proofErr w:type="spellStart"/>
      <w:r>
        <w:t>kinder</w:t>
      </w:r>
      <w:proofErr w:type="spellEnd"/>
      <w:r>
        <w:t xml:space="preserve"> des Todes und </w:t>
      </w:r>
      <w:proofErr w:type="spellStart"/>
      <w:r>
        <w:t>verdampt</w:t>
      </w:r>
      <w:proofErr w:type="spellEnd"/>
      <w:r>
        <w:t xml:space="preserve"> sind / denn das sie </w:t>
      </w:r>
      <w:proofErr w:type="spellStart"/>
      <w:r>
        <w:t>inn</w:t>
      </w:r>
      <w:proofErr w:type="spellEnd"/>
      <w:r>
        <w:t xml:space="preserve"> der Erbsünde geboren und dadurch so gottlos sind / das wenn </w:t>
      </w:r>
      <w:proofErr w:type="spellStart"/>
      <w:r>
        <w:t>mann</w:t>
      </w:r>
      <w:proofErr w:type="spellEnd"/>
      <w:r>
        <w:t xml:space="preserve"> gleich einen natürlichen </w:t>
      </w:r>
      <w:proofErr w:type="spellStart"/>
      <w:r>
        <w:t>menschen</w:t>
      </w:r>
      <w:proofErr w:type="spellEnd"/>
      <w:r>
        <w:t xml:space="preserve"> / mit der Gesetz predigt so gar zu </w:t>
      </w:r>
      <w:proofErr w:type="spellStart"/>
      <w:r>
        <w:t>pulver</w:t>
      </w:r>
      <w:proofErr w:type="spellEnd"/>
      <w:r>
        <w:t xml:space="preserve"> und nicht machet / als </w:t>
      </w:r>
      <w:proofErr w:type="spellStart"/>
      <w:r>
        <w:t>mann</w:t>
      </w:r>
      <w:proofErr w:type="spellEnd"/>
      <w:r>
        <w:t xml:space="preserve"> </w:t>
      </w:r>
      <w:proofErr w:type="spellStart"/>
      <w:r>
        <w:t>inn</w:t>
      </w:r>
      <w:proofErr w:type="spellEnd"/>
      <w:r>
        <w:t xml:space="preserve"> einem </w:t>
      </w:r>
      <w:proofErr w:type="spellStart"/>
      <w:r>
        <w:t>Morser</w:t>
      </w:r>
      <w:proofErr w:type="spellEnd"/>
      <w:r>
        <w:t xml:space="preserve"> den </w:t>
      </w:r>
      <w:proofErr w:type="spellStart"/>
      <w:r>
        <w:t>grutzen</w:t>
      </w:r>
      <w:proofErr w:type="spellEnd"/>
      <w:r>
        <w:t xml:space="preserve"> mit einem </w:t>
      </w:r>
      <w:proofErr w:type="spellStart"/>
      <w:r>
        <w:t>Stempffel</w:t>
      </w:r>
      <w:proofErr w:type="spellEnd"/>
      <w:r>
        <w:t xml:space="preserve"> </w:t>
      </w:r>
      <w:proofErr w:type="spellStart"/>
      <w:r>
        <w:t>zustosset</w:t>
      </w:r>
      <w:proofErr w:type="spellEnd"/>
      <w:r>
        <w:t xml:space="preserve"> / dennoch wiche seine </w:t>
      </w:r>
      <w:proofErr w:type="spellStart"/>
      <w:r>
        <w:t>bißheit</w:t>
      </w:r>
      <w:proofErr w:type="spellEnd"/>
      <w:r>
        <w:t xml:space="preserve"> nicht von ihm / ja er würde nur </w:t>
      </w:r>
      <w:proofErr w:type="spellStart"/>
      <w:r>
        <w:t>erger</w:t>
      </w:r>
      <w:proofErr w:type="spellEnd"/>
      <w:r>
        <w:t xml:space="preserve"> davon / wie Paulus </w:t>
      </w:r>
      <w:proofErr w:type="spellStart"/>
      <w:r>
        <w:t>zun</w:t>
      </w:r>
      <w:proofErr w:type="spellEnd"/>
      <w:r>
        <w:t xml:space="preserve"> </w:t>
      </w:r>
      <w:proofErr w:type="spellStart"/>
      <w:r>
        <w:t>Roemern</w:t>
      </w:r>
      <w:proofErr w:type="spellEnd"/>
      <w:r>
        <w:t xml:space="preserve"> klaget. Also wird beide </w:t>
      </w:r>
      <w:proofErr w:type="spellStart"/>
      <w:r>
        <w:t>Erbsünd</w:t>
      </w:r>
      <w:proofErr w:type="spellEnd"/>
      <w:r>
        <w:t xml:space="preserve"> und alles so wider das Gesetz Gottes begangen / </w:t>
      </w:r>
      <w:proofErr w:type="spellStart"/>
      <w:r>
        <w:t>umb</w:t>
      </w:r>
      <w:proofErr w:type="spellEnd"/>
      <w:r>
        <w:t xml:space="preserve"> nichts anders willen vergeben / summa / Tod und </w:t>
      </w:r>
      <w:proofErr w:type="spellStart"/>
      <w:r>
        <w:t>verdammnis</w:t>
      </w:r>
      <w:proofErr w:type="spellEnd"/>
      <w:r>
        <w:t xml:space="preserve"> / </w:t>
      </w:r>
      <w:proofErr w:type="spellStart"/>
      <w:r>
        <w:t>umb</w:t>
      </w:r>
      <w:proofErr w:type="spellEnd"/>
      <w:r>
        <w:t xml:space="preserve"> nichts anders willen </w:t>
      </w:r>
      <w:proofErr w:type="spellStart"/>
      <w:r>
        <w:t>inn</w:t>
      </w:r>
      <w:proofErr w:type="spellEnd"/>
      <w:r>
        <w:t xml:space="preserve"> ein </w:t>
      </w:r>
      <w:proofErr w:type="spellStart"/>
      <w:r>
        <w:t>ewigs</w:t>
      </w:r>
      <w:proofErr w:type="spellEnd"/>
      <w:r>
        <w:t xml:space="preserve"> leben und </w:t>
      </w:r>
      <w:proofErr w:type="spellStart"/>
      <w:r>
        <w:t>Gottliche</w:t>
      </w:r>
      <w:proofErr w:type="spellEnd"/>
      <w:r>
        <w:t xml:space="preserve"> </w:t>
      </w:r>
      <w:proofErr w:type="spellStart"/>
      <w:r>
        <w:t>seligkeit</w:t>
      </w:r>
      <w:proofErr w:type="spellEnd"/>
      <w:r>
        <w:t xml:space="preserve"> verwandelt / denn das </w:t>
      </w:r>
      <w:proofErr w:type="spellStart"/>
      <w:r>
        <w:t>unns</w:t>
      </w:r>
      <w:proofErr w:type="spellEnd"/>
      <w:r>
        <w:t xml:space="preserve"> Gott </w:t>
      </w:r>
      <w:proofErr w:type="spellStart"/>
      <w:r>
        <w:t>solchs</w:t>
      </w:r>
      <w:proofErr w:type="spellEnd"/>
      <w:r>
        <w:t xml:space="preserve"> </w:t>
      </w:r>
      <w:proofErr w:type="spellStart"/>
      <w:r>
        <w:t>verheissen</w:t>
      </w:r>
      <w:proofErr w:type="spellEnd"/>
      <w:r>
        <w:t xml:space="preserve"> hat / da er spricht / Ich </w:t>
      </w:r>
      <w:proofErr w:type="spellStart"/>
      <w:r>
        <w:t>wil</w:t>
      </w:r>
      <w:proofErr w:type="spellEnd"/>
      <w:r>
        <w:t xml:space="preserve"> </w:t>
      </w:r>
      <w:proofErr w:type="spellStart"/>
      <w:r>
        <w:t>irer</w:t>
      </w:r>
      <w:proofErr w:type="spellEnd"/>
      <w:r>
        <w:t xml:space="preserve"> </w:t>
      </w:r>
      <w:proofErr w:type="spellStart"/>
      <w:r>
        <w:t>sünde</w:t>
      </w:r>
      <w:proofErr w:type="spellEnd"/>
      <w:r>
        <w:t xml:space="preserve"> nimmer mehr </w:t>
      </w:r>
      <w:proofErr w:type="spellStart"/>
      <w:r>
        <w:t>gedencken</w:t>
      </w:r>
      <w:proofErr w:type="spellEnd"/>
      <w:r>
        <w:t xml:space="preserve"> / ich </w:t>
      </w:r>
      <w:proofErr w:type="spellStart"/>
      <w:r>
        <w:t>wil</w:t>
      </w:r>
      <w:proofErr w:type="spellEnd"/>
      <w:r>
        <w:t xml:space="preserve"> sie von der </w:t>
      </w:r>
      <w:proofErr w:type="spellStart"/>
      <w:r>
        <w:t>hand</w:t>
      </w:r>
      <w:proofErr w:type="spellEnd"/>
      <w:r>
        <w:t xml:space="preserve"> des Todes </w:t>
      </w:r>
      <w:proofErr w:type="spellStart"/>
      <w:r>
        <w:t>erloesen</w:t>
      </w:r>
      <w:proofErr w:type="spellEnd"/>
      <w:r>
        <w:t xml:space="preserve"> / ich </w:t>
      </w:r>
      <w:proofErr w:type="spellStart"/>
      <w:r>
        <w:t>wil</w:t>
      </w:r>
      <w:proofErr w:type="spellEnd"/>
      <w:r>
        <w:t xml:space="preserve"> sie von der </w:t>
      </w:r>
      <w:proofErr w:type="spellStart"/>
      <w:r>
        <w:t>hand</w:t>
      </w:r>
      <w:proofErr w:type="spellEnd"/>
      <w:r>
        <w:t xml:space="preserve"> der Hellen erretten. </w:t>
      </w:r>
    </w:p>
    <w:p w14:paraId="179E85C3" w14:textId="77777777" w:rsidR="00677441" w:rsidRDefault="00677441" w:rsidP="00677441">
      <w:pPr>
        <w:pStyle w:val="StandardWeb"/>
      </w:pPr>
      <w:r>
        <w:t xml:space="preserve">Denn wie das Gesetz / alle die so nicht </w:t>
      </w:r>
      <w:proofErr w:type="spellStart"/>
      <w:r>
        <w:t>gleuben</w:t>
      </w:r>
      <w:proofErr w:type="spellEnd"/>
      <w:r>
        <w:t xml:space="preserve"> / das Christi Tod ein ewig ablas für ihre Sünde / und seine </w:t>
      </w:r>
      <w:proofErr w:type="spellStart"/>
      <w:r>
        <w:t>aufferstehung</w:t>
      </w:r>
      <w:proofErr w:type="spellEnd"/>
      <w:r>
        <w:t xml:space="preserve"> </w:t>
      </w:r>
      <w:proofErr w:type="spellStart"/>
      <w:r>
        <w:t>ire</w:t>
      </w:r>
      <w:proofErr w:type="spellEnd"/>
      <w:r>
        <w:t xml:space="preserve"> </w:t>
      </w:r>
      <w:proofErr w:type="spellStart"/>
      <w:r>
        <w:t>gerechtigkeit</w:t>
      </w:r>
      <w:proofErr w:type="spellEnd"/>
      <w:r>
        <w:t xml:space="preserve"> </w:t>
      </w:r>
      <w:proofErr w:type="spellStart"/>
      <w:r>
        <w:t>seie</w:t>
      </w:r>
      <w:proofErr w:type="spellEnd"/>
      <w:r>
        <w:t xml:space="preserve"> / zum ewigen Tod und der Hellen </w:t>
      </w:r>
      <w:proofErr w:type="spellStart"/>
      <w:r>
        <w:t>pein</w:t>
      </w:r>
      <w:proofErr w:type="spellEnd"/>
      <w:r>
        <w:t xml:space="preserve"> verurteilt. </w:t>
      </w:r>
    </w:p>
    <w:p w14:paraId="377E5824" w14:textId="77777777" w:rsidR="00677441" w:rsidRDefault="00677441" w:rsidP="00677441">
      <w:pPr>
        <w:pStyle w:val="StandardWeb"/>
      </w:pPr>
      <w:r>
        <w:t xml:space="preserve">Also werden alle die so dem Evangelio </w:t>
      </w:r>
      <w:proofErr w:type="spellStart"/>
      <w:r>
        <w:t>gleuben</w:t>
      </w:r>
      <w:proofErr w:type="spellEnd"/>
      <w:r>
        <w:t xml:space="preserve"> / </w:t>
      </w:r>
      <w:proofErr w:type="spellStart"/>
      <w:r>
        <w:t>darumb</w:t>
      </w:r>
      <w:proofErr w:type="spellEnd"/>
      <w:r>
        <w:t xml:space="preserve"> alleine vom fluch des </w:t>
      </w:r>
      <w:proofErr w:type="spellStart"/>
      <w:r>
        <w:t>Gesetzs</w:t>
      </w:r>
      <w:proofErr w:type="spellEnd"/>
      <w:r>
        <w:t xml:space="preserve"> </w:t>
      </w:r>
      <w:proofErr w:type="spellStart"/>
      <w:r>
        <w:t>erloeset</w:t>
      </w:r>
      <w:proofErr w:type="spellEnd"/>
      <w:r>
        <w:t xml:space="preserve"> / </w:t>
      </w:r>
      <w:proofErr w:type="spellStart"/>
      <w:r>
        <w:t>dz</w:t>
      </w:r>
      <w:proofErr w:type="spellEnd"/>
      <w:r>
        <w:t xml:space="preserve"> </w:t>
      </w:r>
      <w:proofErr w:type="spellStart"/>
      <w:r>
        <w:t>solchs</w:t>
      </w:r>
      <w:proofErr w:type="spellEnd"/>
      <w:r>
        <w:t xml:space="preserve"> </w:t>
      </w:r>
      <w:proofErr w:type="spellStart"/>
      <w:r>
        <w:t>inn</w:t>
      </w:r>
      <w:proofErr w:type="spellEnd"/>
      <w:r>
        <w:t xml:space="preserve"> allen Gottes </w:t>
      </w:r>
      <w:proofErr w:type="spellStart"/>
      <w:r>
        <w:t>verheissungen</w:t>
      </w:r>
      <w:proofErr w:type="spellEnd"/>
      <w:r>
        <w:t xml:space="preserve"> Christen versprochen und </w:t>
      </w:r>
      <w:proofErr w:type="spellStart"/>
      <w:r>
        <w:t>zugesaget</w:t>
      </w:r>
      <w:proofErr w:type="spellEnd"/>
      <w:r>
        <w:t xml:space="preserve"> ist. Denn gleich wie die </w:t>
      </w:r>
      <w:proofErr w:type="spellStart"/>
      <w:r>
        <w:t>Donaw</w:t>
      </w:r>
      <w:proofErr w:type="spellEnd"/>
      <w:r>
        <w:t xml:space="preserve"> </w:t>
      </w:r>
      <w:proofErr w:type="spellStart"/>
      <w:r>
        <w:t>fewer</w:t>
      </w:r>
      <w:proofErr w:type="spellEnd"/>
      <w:r>
        <w:t xml:space="preserve"> </w:t>
      </w:r>
      <w:proofErr w:type="spellStart"/>
      <w:r>
        <w:t>außlescht</w:t>
      </w:r>
      <w:proofErr w:type="spellEnd"/>
      <w:r>
        <w:t xml:space="preserve"> / also verschlinget das </w:t>
      </w:r>
      <w:proofErr w:type="spellStart"/>
      <w:r>
        <w:t>Wortt</w:t>
      </w:r>
      <w:proofErr w:type="spellEnd"/>
      <w:r>
        <w:t xml:space="preserve"> Christi / Wer an mich </w:t>
      </w:r>
      <w:proofErr w:type="spellStart"/>
      <w:r>
        <w:t>gleubet</w:t>
      </w:r>
      <w:proofErr w:type="spellEnd"/>
      <w:r>
        <w:t xml:space="preserve"> der wird nicht gerichtet / das Gesetz Mosi / verflucht </w:t>
      </w:r>
      <w:proofErr w:type="spellStart"/>
      <w:r>
        <w:t>seie</w:t>
      </w:r>
      <w:proofErr w:type="spellEnd"/>
      <w:r>
        <w:t xml:space="preserve"> wer nicht bleibet </w:t>
      </w:r>
      <w:proofErr w:type="spellStart"/>
      <w:r>
        <w:t>inn</w:t>
      </w:r>
      <w:proofErr w:type="spellEnd"/>
      <w:r>
        <w:t xml:space="preserve"> allem das geschrieben stehet. </w:t>
      </w:r>
    </w:p>
    <w:p w14:paraId="05082FCE" w14:textId="77777777" w:rsidR="00677441" w:rsidRDefault="00677441" w:rsidP="00677441">
      <w:pPr>
        <w:pStyle w:val="StandardWeb"/>
      </w:pPr>
      <w:proofErr w:type="spellStart"/>
      <w:r>
        <w:t>Darumb</w:t>
      </w:r>
      <w:proofErr w:type="spellEnd"/>
      <w:r>
        <w:t xml:space="preserve"> wie kein </w:t>
      </w:r>
      <w:proofErr w:type="spellStart"/>
      <w:r>
        <w:t>ander</w:t>
      </w:r>
      <w:proofErr w:type="spellEnd"/>
      <w:r>
        <w:t xml:space="preserve"> </w:t>
      </w:r>
      <w:proofErr w:type="spellStart"/>
      <w:r>
        <w:t>zeichen</w:t>
      </w:r>
      <w:proofErr w:type="spellEnd"/>
      <w:r>
        <w:t xml:space="preserve"> ist eines </w:t>
      </w:r>
      <w:proofErr w:type="spellStart"/>
      <w:r>
        <w:t>Außerweleten</w:t>
      </w:r>
      <w:proofErr w:type="spellEnd"/>
      <w:r>
        <w:t xml:space="preserve"> / denn Gottes </w:t>
      </w:r>
      <w:proofErr w:type="spellStart"/>
      <w:r>
        <w:t>Wortt</w:t>
      </w:r>
      <w:proofErr w:type="spellEnd"/>
      <w:r>
        <w:t xml:space="preserve"> </w:t>
      </w:r>
      <w:proofErr w:type="spellStart"/>
      <w:r>
        <w:t>hoeren</w:t>
      </w:r>
      <w:proofErr w:type="spellEnd"/>
      <w:r>
        <w:t xml:space="preserve"> / </w:t>
      </w:r>
      <w:proofErr w:type="spellStart"/>
      <w:r>
        <w:t>Gleuben</w:t>
      </w:r>
      <w:proofErr w:type="spellEnd"/>
      <w:r>
        <w:t xml:space="preserve"> / bekennen / seinen </w:t>
      </w:r>
      <w:proofErr w:type="spellStart"/>
      <w:r>
        <w:t>mutwillen</w:t>
      </w:r>
      <w:proofErr w:type="spellEnd"/>
      <w:r>
        <w:t xml:space="preserve"> brechen / und nach den </w:t>
      </w:r>
      <w:proofErr w:type="spellStart"/>
      <w:r>
        <w:t>zehen</w:t>
      </w:r>
      <w:proofErr w:type="spellEnd"/>
      <w:r>
        <w:t xml:space="preserve"> </w:t>
      </w:r>
      <w:proofErr w:type="spellStart"/>
      <w:r>
        <w:t>Gebotten</w:t>
      </w:r>
      <w:proofErr w:type="spellEnd"/>
      <w:r>
        <w:t xml:space="preserve"> leben / oder nach der kleinen Bibel / die auch </w:t>
      </w:r>
      <w:proofErr w:type="spellStart"/>
      <w:r>
        <w:t>inn</w:t>
      </w:r>
      <w:proofErr w:type="spellEnd"/>
      <w:r>
        <w:t xml:space="preserve"> allen </w:t>
      </w:r>
      <w:proofErr w:type="spellStart"/>
      <w:r>
        <w:t>hertzen</w:t>
      </w:r>
      <w:proofErr w:type="spellEnd"/>
      <w:r>
        <w:t xml:space="preserve"> geschrieben stehet </w:t>
      </w:r>
      <w:proofErr w:type="spellStart"/>
      <w:r>
        <w:t>unnd</w:t>
      </w:r>
      <w:proofErr w:type="spellEnd"/>
      <w:r>
        <w:t xml:space="preserve"> spricht / Alles was </w:t>
      </w:r>
      <w:proofErr w:type="spellStart"/>
      <w:r>
        <w:t>ir</w:t>
      </w:r>
      <w:proofErr w:type="spellEnd"/>
      <w:r>
        <w:t xml:space="preserve"> </w:t>
      </w:r>
      <w:proofErr w:type="spellStart"/>
      <w:r>
        <w:t>wolt</w:t>
      </w:r>
      <w:proofErr w:type="spellEnd"/>
      <w:r>
        <w:t xml:space="preserve"> das euch die </w:t>
      </w:r>
      <w:proofErr w:type="spellStart"/>
      <w:r>
        <w:t>leutte</w:t>
      </w:r>
      <w:proofErr w:type="spellEnd"/>
      <w:r>
        <w:t xml:space="preserve"> thun sollen / das thut </w:t>
      </w:r>
      <w:proofErr w:type="spellStart"/>
      <w:r>
        <w:t>ir</w:t>
      </w:r>
      <w:proofErr w:type="spellEnd"/>
      <w:r>
        <w:t xml:space="preserve"> ihnen. </w:t>
      </w:r>
    </w:p>
    <w:p w14:paraId="261E9355" w14:textId="77777777" w:rsidR="00677441" w:rsidRDefault="00677441" w:rsidP="00677441">
      <w:pPr>
        <w:pStyle w:val="StandardWeb"/>
      </w:pPr>
      <w:r>
        <w:t xml:space="preserve">Also ist kein </w:t>
      </w:r>
      <w:proofErr w:type="spellStart"/>
      <w:r>
        <w:t>grosser</w:t>
      </w:r>
      <w:proofErr w:type="spellEnd"/>
      <w:r>
        <w:t xml:space="preserve"> </w:t>
      </w:r>
      <w:proofErr w:type="spellStart"/>
      <w:r>
        <w:t>zeichen</w:t>
      </w:r>
      <w:proofErr w:type="spellEnd"/>
      <w:r>
        <w:t xml:space="preserve"> eines verlornen / denn Gottes </w:t>
      </w:r>
      <w:proofErr w:type="spellStart"/>
      <w:r>
        <w:t>Wortt</w:t>
      </w:r>
      <w:proofErr w:type="spellEnd"/>
      <w:r>
        <w:t xml:space="preserve"> nicht </w:t>
      </w:r>
      <w:proofErr w:type="spellStart"/>
      <w:r>
        <w:t>hoeren</w:t>
      </w:r>
      <w:proofErr w:type="spellEnd"/>
      <w:r>
        <w:t xml:space="preserve"> / nicht </w:t>
      </w:r>
      <w:proofErr w:type="spellStart"/>
      <w:r>
        <w:t>gleuben</w:t>
      </w:r>
      <w:proofErr w:type="spellEnd"/>
      <w:r>
        <w:t xml:space="preserve"> / nicht bekennen / sondern verachten / </w:t>
      </w:r>
      <w:proofErr w:type="spellStart"/>
      <w:r>
        <w:t>unnd</w:t>
      </w:r>
      <w:proofErr w:type="spellEnd"/>
      <w:r>
        <w:t xml:space="preserve"> sprechen / Hei die Hell ist nicht so </w:t>
      </w:r>
      <w:proofErr w:type="spellStart"/>
      <w:r>
        <w:t>heys</w:t>
      </w:r>
      <w:proofErr w:type="spellEnd"/>
      <w:r>
        <w:t xml:space="preserve"> / es hat nicht not / der </w:t>
      </w:r>
      <w:proofErr w:type="spellStart"/>
      <w:r>
        <w:t>Teuffel</w:t>
      </w:r>
      <w:proofErr w:type="spellEnd"/>
      <w:r>
        <w:t xml:space="preserve"> ist nicht so </w:t>
      </w:r>
      <w:proofErr w:type="spellStart"/>
      <w:r>
        <w:t>schwartz</w:t>
      </w:r>
      <w:proofErr w:type="spellEnd"/>
      <w:r>
        <w:t xml:space="preserve"> / wie auch Moses die verloren </w:t>
      </w:r>
      <w:proofErr w:type="spellStart"/>
      <w:r>
        <w:t>art</w:t>
      </w:r>
      <w:proofErr w:type="spellEnd"/>
      <w:r>
        <w:t xml:space="preserve"> beschreibet da er spricht / es </w:t>
      </w:r>
      <w:proofErr w:type="spellStart"/>
      <w:r>
        <w:t>seie</w:t>
      </w:r>
      <w:proofErr w:type="spellEnd"/>
      <w:r>
        <w:t xml:space="preserve"> eine </w:t>
      </w:r>
      <w:proofErr w:type="spellStart"/>
      <w:r>
        <w:t>wurtzel</w:t>
      </w:r>
      <w:proofErr w:type="spellEnd"/>
      <w:r>
        <w:t xml:space="preserve"> die Galle </w:t>
      </w:r>
      <w:proofErr w:type="spellStart"/>
      <w:r>
        <w:t>unn</w:t>
      </w:r>
      <w:proofErr w:type="spellEnd"/>
      <w:r>
        <w:t xml:space="preserve"> Wermut trage / also / wenn sie gleich </w:t>
      </w:r>
      <w:proofErr w:type="spellStart"/>
      <w:r>
        <w:t>hoeret</w:t>
      </w:r>
      <w:proofErr w:type="spellEnd"/>
      <w:r>
        <w:t xml:space="preserve"> das Gesetz / dennoch </w:t>
      </w:r>
      <w:proofErr w:type="spellStart"/>
      <w:r>
        <w:t>imm</w:t>
      </w:r>
      <w:proofErr w:type="spellEnd"/>
      <w:r>
        <w:t xml:space="preserve"> </w:t>
      </w:r>
      <w:proofErr w:type="spellStart"/>
      <w:r>
        <w:t>hertzen</w:t>
      </w:r>
      <w:proofErr w:type="spellEnd"/>
      <w:r>
        <w:t xml:space="preserve"> spreche / Es wird so </w:t>
      </w:r>
      <w:proofErr w:type="spellStart"/>
      <w:r>
        <w:t>boese</w:t>
      </w:r>
      <w:proofErr w:type="spellEnd"/>
      <w:r>
        <w:t xml:space="preserve"> nicht / ich </w:t>
      </w:r>
      <w:proofErr w:type="spellStart"/>
      <w:r>
        <w:t>wil</w:t>
      </w:r>
      <w:proofErr w:type="spellEnd"/>
      <w:r>
        <w:t xml:space="preserve"> leben wie es mich </w:t>
      </w:r>
      <w:proofErr w:type="spellStart"/>
      <w:r>
        <w:t>guett</w:t>
      </w:r>
      <w:proofErr w:type="spellEnd"/>
      <w:r>
        <w:t xml:space="preserve"> </w:t>
      </w:r>
      <w:proofErr w:type="spellStart"/>
      <w:r>
        <w:t>dunckt</w:t>
      </w:r>
      <w:proofErr w:type="spellEnd"/>
      <w:r>
        <w:t xml:space="preserve">. </w:t>
      </w:r>
    </w:p>
    <w:p w14:paraId="7E06DEC5" w14:textId="77777777" w:rsidR="00677441" w:rsidRDefault="00677441" w:rsidP="00677441">
      <w:pPr>
        <w:pStyle w:val="StandardWeb"/>
      </w:pPr>
      <w:proofErr w:type="spellStart"/>
      <w:r>
        <w:t>Wiewol</w:t>
      </w:r>
      <w:proofErr w:type="spellEnd"/>
      <w:r>
        <w:t xml:space="preserve"> aber </w:t>
      </w:r>
      <w:proofErr w:type="spellStart"/>
      <w:r>
        <w:t>auff</w:t>
      </w:r>
      <w:proofErr w:type="spellEnd"/>
      <w:r>
        <w:t xml:space="preserve"> </w:t>
      </w:r>
      <w:proofErr w:type="spellStart"/>
      <w:r>
        <w:t>dis</w:t>
      </w:r>
      <w:proofErr w:type="spellEnd"/>
      <w:r>
        <w:t xml:space="preserve"> mal ist </w:t>
      </w:r>
      <w:proofErr w:type="spellStart"/>
      <w:r>
        <w:t>gnugsam</w:t>
      </w:r>
      <w:proofErr w:type="spellEnd"/>
      <w:r>
        <w:t xml:space="preserve"> </w:t>
      </w:r>
      <w:proofErr w:type="spellStart"/>
      <w:r>
        <w:t>angezeiget</w:t>
      </w:r>
      <w:proofErr w:type="spellEnd"/>
      <w:r>
        <w:t xml:space="preserve"> / das Gott der heilig Geist / mit diesen </w:t>
      </w:r>
      <w:proofErr w:type="spellStart"/>
      <w:r>
        <w:t>wortten</w:t>
      </w:r>
      <w:proofErr w:type="spellEnd"/>
      <w:r>
        <w:t xml:space="preserve"> / lobet und preiset den Herrn alle </w:t>
      </w:r>
      <w:proofErr w:type="spellStart"/>
      <w:r>
        <w:t>volcker</w:t>
      </w:r>
      <w:proofErr w:type="spellEnd"/>
      <w:r>
        <w:t xml:space="preserve"> / allen </w:t>
      </w:r>
      <w:proofErr w:type="spellStart"/>
      <w:r>
        <w:t>menschen</w:t>
      </w:r>
      <w:proofErr w:type="spellEnd"/>
      <w:r>
        <w:t xml:space="preserve"> </w:t>
      </w:r>
      <w:proofErr w:type="spellStart"/>
      <w:r>
        <w:t>inn</w:t>
      </w:r>
      <w:proofErr w:type="spellEnd"/>
      <w:r>
        <w:t xml:space="preserve"> gemeine / bei </w:t>
      </w:r>
      <w:proofErr w:type="spellStart"/>
      <w:r>
        <w:t>verlust</w:t>
      </w:r>
      <w:proofErr w:type="spellEnd"/>
      <w:r>
        <w:t xml:space="preserve"> der </w:t>
      </w:r>
      <w:proofErr w:type="spellStart"/>
      <w:r>
        <w:t>seligkeit</w:t>
      </w:r>
      <w:proofErr w:type="spellEnd"/>
      <w:r>
        <w:t xml:space="preserve"> </w:t>
      </w:r>
      <w:proofErr w:type="spellStart"/>
      <w:r>
        <w:t>gepeut</w:t>
      </w:r>
      <w:proofErr w:type="spellEnd"/>
      <w:r>
        <w:t xml:space="preserve"> / das sie Gottes Evangelion </w:t>
      </w:r>
      <w:proofErr w:type="spellStart"/>
      <w:r>
        <w:t>unnd</w:t>
      </w:r>
      <w:proofErr w:type="spellEnd"/>
      <w:r>
        <w:t xml:space="preserve"> Christi </w:t>
      </w:r>
      <w:proofErr w:type="spellStart"/>
      <w:r>
        <w:t>Sacrament</w:t>
      </w:r>
      <w:proofErr w:type="spellEnd"/>
      <w:r>
        <w:t xml:space="preserve"> nicht verachten / sondern </w:t>
      </w:r>
      <w:proofErr w:type="spellStart"/>
      <w:r>
        <w:t>hoeher</w:t>
      </w:r>
      <w:proofErr w:type="spellEnd"/>
      <w:r>
        <w:t xml:space="preserve"> denn alles lieben </w:t>
      </w:r>
      <w:proofErr w:type="spellStart"/>
      <w:r>
        <w:t>unnd</w:t>
      </w:r>
      <w:proofErr w:type="spellEnd"/>
      <w:r>
        <w:t xml:space="preserve"> loben / So </w:t>
      </w:r>
      <w:proofErr w:type="spellStart"/>
      <w:r>
        <w:t>mügen</w:t>
      </w:r>
      <w:proofErr w:type="spellEnd"/>
      <w:r>
        <w:t xml:space="preserve"> doch Keyser / </w:t>
      </w:r>
      <w:proofErr w:type="spellStart"/>
      <w:r>
        <w:t>Koenig</w:t>
      </w:r>
      <w:proofErr w:type="spellEnd"/>
      <w:r>
        <w:t xml:space="preserve"> / Fürsten und Herrn / sich </w:t>
      </w:r>
      <w:proofErr w:type="spellStart"/>
      <w:r>
        <w:t>furnemlich</w:t>
      </w:r>
      <w:proofErr w:type="spellEnd"/>
      <w:r>
        <w:t xml:space="preserve"> uns sonderlich dieses </w:t>
      </w:r>
      <w:proofErr w:type="spellStart"/>
      <w:r>
        <w:t>Gebottes</w:t>
      </w:r>
      <w:proofErr w:type="spellEnd"/>
      <w:r>
        <w:t xml:space="preserve"> </w:t>
      </w:r>
      <w:proofErr w:type="spellStart"/>
      <w:r>
        <w:t>annemen</w:t>
      </w:r>
      <w:proofErr w:type="spellEnd"/>
      <w:r>
        <w:t xml:space="preserve"> / </w:t>
      </w:r>
      <w:proofErr w:type="spellStart"/>
      <w:r>
        <w:t>unnd</w:t>
      </w:r>
      <w:proofErr w:type="spellEnd"/>
      <w:r>
        <w:t xml:space="preserve"> ihnen </w:t>
      </w:r>
      <w:proofErr w:type="spellStart"/>
      <w:r>
        <w:t>solchs</w:t>
      </w:r>
      <w:proofErr w:type="spellEnd"/>
      <w:r>
        <w:t xml:space="preserve"> </w:t>
      </w:r>
      <w:proofErr w:type="spellStart"/>
      <w:r>
        <w:t>gepotten</w:t>
      </w:r>
      <w:proofErr w:type="spellEnd"/>
      <w:r>
        <w:t xml:space="preserve"> sein lassen / </w:t>
      </w:r>
      <w:proofErr w:type="spellStart"/>
      <w:r>
        <w:t>nemlich</w:t>
      </w:r>
      <w:proofErr w:type="spellEnd"/>
      <w:r>
        <w:t xml:space="preserve"> / </w:t>
      </w:r>
      <w:proofErr w:type="spellStart"/>
      <w:r>
        <w:t>dz</w:t>
      </w:r>
      <w:proofErr w:type="spellEnd"/>
      <w:r>
        <w:t xml:space="preserve"> sie den Herrn </w:t>
      </w:r>
      <w:proofErr w:type="spellStart"/>
      <w:r>
        <w:t>Ihesum</w:t>
      </w:r>
      <w:proofErr w:type="spellEnd"/>
      <w:r>
        <w:t xml:space="preserve"> nicht alleine für sich </w:t>
      </w:r>
      <w:proofErr w:type="spellStart"/>
      <w:r>
        <w:t>selbs</w:t>
      </w:r>
      <w:proofErr w:type="spellEnd"/>
      <w:r>
        <w:t xml:space="preserve"> lieben </w:t>
      </w:r>
      <w:proofErr w:type="spellStart"/>
      <w:r>
        <w:t>unnd</w:t>
      </w:r>
      <w:proofErr w:type="spellEnd"/>
      <w:r>
        <w:t xml:space="preserve"> loben </w:t>
      </w:r>
      <w:proofErr w:type="spellStart"/>
      <w:r>
        <w:t>uber</w:t>
      </w:r>
      <w:proofErr w:type="spellEnd"/>
      <w:r>
        <w:t xml:space="preserve"> alles / sondern auch das sie </w:t>
      </w:r>
      <w:proofErr w:type="spellStart"/>
      <w:r>
        <w:t>gelerte</w:t>
      </w:r>
      <w:proofErr w:type="spellEnd"/>
      <w:r>
        <w:t xml:space="preserve"> und geistreiche </w:t>
      </w:r>
      <w:proofErr w:type="spellStart"/>
      <w:r>
        <w:t>prediger</w:t>
      </w:r>
      <w:proofErr w:type="spellEnd"/>
      <w:r>
        <w:t xml:space="preserve"> halten / die Christum </w:t>
      </w:r>
      <w:proofErr w:type="spellStart"/>
      <w:r>
        <w:t>iren</w:t>
      </w:r>
      <w:proofErr w:type="spellEnd"/>
      <w:r>
        <w:t xml:space="preserve"> </w:t>
      </w:r>
      <w:proofErr w:type="spellStart"/>
      <w:r>
        <w:t>underthanen</w:t>
      </w:r>
      <w:proofErr w:type="spellEnd"/>
      <w:r>
        <w:t xml:space="preserve"> </w:t>
      </w:r>
      <w:proofErr w:type="spellStart"/>
      <w:r>
        <w:t>auffs</w:t>
      </w:r>
      <w:proofErr w:type="spellEnd"/>
      <w:r>
        <w:t xml:space="preserve"> </w:t>
      </w:r>
      <w:proofErr w:type="spellStart"/>
      <w:r>
        <w:t>hoehest</w:t>
      </w:r>
      <w:proofErr w:type="spellEnd"/>
      <w:r>
        <w:t xml:space="preserve"> loben </w:t>
      </w:r>
      <w:proofErr w:type="spellStart"/>
      <w:r>
        <w:t>unnd</w:t>
      </w:r>
      <w:proofErr w:type="spellEnd"/>
      <w:r>
        <w:t xml:space="preserve"> preisen. </w:t>
      </w:r>
    </w:p>
    <w:p w14:paraId="689D22ED" w14:textId="77777777" w:rsidR="00677441" w:rsidRDefault="00677441" w:rsidP="00677441">
      <w:pPr>
        <w:pStyle w:val="StandardWeb"/>
      </w:pPr>
      <w:r>
        <w:t xml:space="preserve">Denn das auch Gott (sage ich) von aller Oberkeit </w:t>
      </w:r>
      <w:proofErr w:type="spellStart"/>
      <w:r>
        <w:t>auff</w:t>
      </w:r>
      <w:proofErr w:type="spellEnd"/>
      <w:r>
        <w:t xml:space="preserve"> erden haben </w:t>
      </w:r>
      <w:proofErr w:type="spellStart"/>
      <w:r>
        <w:t>woelle</w:t>
      </w:r>
      <w:proofErr w:type="spellEnd"/>
      <w:r>
        <w:t xml:space="preserve"> / das ein </w:t>
      </w:r>
      <w:proofErr w:type="spellStart"/>
      <w:r>
        <w:t>ieglicher</w:t>
      </w:r>
      <w:proofErr w:type="spellEnd"/>
      <w:r>
        <w:t xml:space="preserve"> für sich / bei </w:t>
      </w:r>
      <w:proofErr w:type="spellStart"/>
      <w:r>
        <w:t>verlust</w:t>
      </w:r>
      <w:proofErr w:type="spellEnd"/>
      <w:r>
        <w:t xml:space="preserve"> der Seligkeit / das Evangelion </w:t>
      </w:r>
      <w:proofErr w:type="spellStart"/>
      <w:r>
        <w:t>unnd</w:t>
      </w:r>
      <w:proofErr w:type="spellEnd"/>
      <w:r>
        <w:t xml:space="preserve"> </w:t>
      </w:r>
      <w:proofErr w:type="spellStart"/>
      <w:r>
        <w:t>Sacrament</w:t>
      </w:r>
      <w:proofErr w:type="spellEnd"/>
      <w:r>
        <w:t xml:space="preserve"> des Herrn Jesu / mehr liebe und </w:t>
      </w:r>
      <w:proofErr w:type="spellStart"/>
      <w:r>
        <w:t>hoeher</w:t>
      </w:r>
      <w:proofErr w:type="spellEnd"/>
      <w:r>
        <w:t xml:space="preserve"> lobe denn alles / da zu auch verschaffen solle / das den </w:t>
      </w:r>
      <w:proofErr w:type="spellStart"/>
      <w:r>
        <w:t>unterthanen</w:t>
      </w:r>
      <w:proofErr w:type="spellEnd"/>
      <w:r>
        <w:t xml:space="preserve"> Gottes </w:t>
      </w:r>
      <w:proofErr w:type="spellStart"/>
      <w:r>
        <w:t>Wortt</w:t>
      </w:r>
      <w:proofErr w:type="spellEnd"/>
      <w:r>
        <w:t xml:space="preserve"> </w:t>
      </w:r>
      <w:proofErr w:type="spellStart"/>
      <w:r>
        <w:t>trewlich</w:t>
      </w:r>
      <w:proofErr w:type="spellEnd"/>
      <w:r>
        <w:t xml:space="preserve"> und </w:t>
      </w:r>
      <w:proofErr w:type="spellStart"/>
      <w:r>
        <w:t>ohn</w:t>
      </w:r>
      <w:proofErr w:type="spellEnd"/>
      <w:r>
        <w:t xml:space="preserve"> </w:t>
      </w:r>
      <w:proofErr w:type="spellStart"/>
      <w:r>
        <w:t>zusatz</w:t>
      </w:r>
      <w:proofErr w:type="spellEnd"/>
      <w:r>
        <w:t xml:space="preserve"> menschlicher </w:t>
      </w:r>
      <w:proofErr w:type="spellStart"/>
      <w:r>
        <w:t>lere</w:t>
      </w:r>
      <w:proofErr w:type="spellEnd"/>
      <w:r>
        <w:t xml:space="preserve"> </w:t>
      </w:r>
      <w:proofErr w:type="spellStart"/>
      <w:r>
        <w:t>geprediget</w:t>
      </w:r>
      <w:proofErr w:type="spellEnd"/>
      <w:r>
        <w:t xml:space="preserve"> werde / </w:t>
      </w:r>
      <w:proofErr w:type="spellStart"/>
      <w:r>
        <w:t>auff</w:t>
      </w:r>
      <w:proofErr w:type="spellEnd"/>
      <w:r>
        <w:t xml:space="preserve"> das sie Christum auch wie Fürsten </w:t>
      </w:r>
      <w:proofErr w:type="spellStart"/>
      <w:r>
        <w:t>unnd</w:t>
      </w:r>
      <w:proofErr w:type="spellEnd"/>
      <w:r>
        <w:t xml:space="preserve"> Herrn / lieben und loben / erscheinet daraus das derhalben nicht alleine Jesaias die </w:t>
      </w:r>
      <w:proofErr w:type="spellStart"/>
      <w:r>
        <w:t>Koenige</w:t>
      </w:r>
      <w:proofErr w:type="spellEnd"/>
      <w:r>
        <w:t xml:space="preserve"> </w:t>
      </w:r>
      <w:proofErr w:type="spellStart"/>
      <w:r>
        <w:t>pfleger</w:t>
      </w:r>
      <w:proofErr w:type="spellEnd"/>
      <w:r>
        <w:t xml:space="preserve"> und die </w:t>
      </w:r>
      <w:proofErr w:type="spellStart"/>
      <w:r>
        <w:t>Fürüsten</w:t>
      </w:r>
      <w:proofErr w:type="spellEnd"/>
      <w:r>
        <w:t xml:space="preserve"> </w:t>
      </w:r>
      <w:proofErr w:type="spellStart"/>
      <w:r>
        <w:t>seugammen</w:t>
      </w:r>
      <w:proofErr w:type="spellEnd"/>
      <w:r>
        <w:t xml:space="preserve"> Christi nennet / sondern auch David </w:t>
      </w:r>
      <w:proofErr w:type="spellStart"/>
      <w:r>
        <w:t>gepeut</w:t>
      </w:r>
      <w:proofErr w:type="spellEnd"/>
      <w:r>
        <w:t xml:space="preserve"> und spricht / Macht die Thüre </w:t>
      </w:r>
      <w:proofErr w:type="spellStart"/>
      <w:r>
        <w:t>inn</w:t>
      </w:r>
      <w:proofErr w:type="spellEnd"/>
      <w:r>
        <w:t xml:space="preserve"> der Wellt hoch und die Thore weit / das der </w:t>
      </w:r>
      <w:proofErr w:type="spellStart"/>
      <w:r>
        <w:t>Koenig</w:t>
      </w:r>
      <w:proofErr w:type="spellEnd"/>
      <w:r>
        <w:t xml:space="preserve"> der Ehren </w:t>
      </w:r>
      <w:proofErr w:type="spellStart"/>
      <w:r>
        <w:t>erein</w:t>
      </w:r>
      <w:proofErr w:type="spellEnd"/>
      <w:r>
        <w:t xml:space="preserve"> gehe. </w:t>
      </w:r>
    </w:p>
    <w:p w14:paraId="6F51C592" w14:textId="77777777" w:rsidR="00677441" w:rsidRDefault="00677441" w:rsidP="00677441">
      <w:pPr>
        <w:pStyle w:val="StandardWeb"/>
      </w:pPr>
      <w:r>
        <w:t xml:space="preserve">Sehet aber lieben Herrn und freunde </w:t>
      </w:r>
      <w:proofErr w:type="spellStart"/>
      <w:r>
        <w:t>inn</w:t>
      </w:r>
      <w:proofErr w:type="spellEnd"/>
      <w:r>
        <w:t xml:space="preserve"> Christo / wie </w:t>
      </w:r>
      <w:proofErr w:type="spellStart"/>
      <w:r>
        <w:t>freuntlich</w:t>
      </w:r>
      <w:proofErr w:type="spellEnd"/>
      <w:r>
        <w:t xml:space="preserve"> ist doch der heilig Geist / </w:t>
      </w:r>
      <w:proofErr w:type="spellStart"/>
      <w:r>
        <w:t>unn</w:t>
      </w:r>
      <w:proofErr w:type="spellEnd"/>
      <w:r>
        <w:t xml:space="preserve"> wie lieb hat er uns / das er nicht alleine </w:t>
      </w:r>
      <w:proofErr w:type="spellStart"/>
      <w:r>
        <w:t>gepeut</w:t>
      </w:r>
      <w:proofErr w:type="spellEnd"/>
      <w:r>
        <w:t xml:space="preserve"> allen </w:t>
      </w:r>
      <w:proofErr w:type="spellStart"/>
      <w:r>
        <w:t>menschen</w:t>
      </w:r>
      <w:proofErr w:type="spellEnd"/>
      <w:r>
        <w:t xml:space="preserve"> das sie den Herrn Jesum erkennen und bekennen sollen / sondern auch eine solche </w:t>
      </w:r>
      <w:proofErr w:type="spellStart"/>
      <w:r>
        <w:t>ursache</w:t>
      </w:r>
      <w:proofErr w:type="spellEnd"/>
      <w:r>
        <w:t xml:space="preserve"> darleget </w:t>
      </w:r>
      <w:proofErr w:type="spellStart"/>
      <w:r>
        <w:t>unn</w:t>
      </w:r>
      <w:proofErr w:type="spellEnd"/>
      <w:r>
        <w:t xml:space="preserve"> </w:t>
      </w:r>
      <w:proofErr w:type="spellStart"/>
      <w:r>
        <w:t>erzelet</w:t>
      </w:r>
      <w:proofErr w:type="spellEnd"/>
      <w:r>
        <w:t xml:space="preserve"> / </w:t>
      </w:r>
      <w:proofErr w:type="spellStart"/>
      <w:r>
        <w:t>ddarumb</w:t>
      </w:r>
      <w:proofErr w:type="spellEnd"/>
      <w:r>
        <w:t xml:space="preserve"> alle </w:t>
      </w:r>
      <w:proofErr w:type="spellStart"/>
      <w:r>
        <w:t>menschen</w:t>
      </w:r>
      <w:proofErr w:type="spellEnd"/>
      <w:r>
        <w:t xml:space="preserve"> niemand </w:t>
      </w:r>
      <w:proofErr w:type="spellStart"/>
      <w:r>
        <w:t>unn</w:t>
      </w:r>
      <w:proofErr w:type="spellEnd"/>
      <w:r>
        <w:t xml:space="preserve"> nichts mehr lieben und </w:t>
      </w:r>
      <w:proofErr w:type="spellStart"/>
      <w:r>
        <w:t>hoeher</w:t>
      </w:r>
      <w:proofErr w:type="spellEnd"/>
      <w:r>
        <w:t xml:space="preserve"> loben sollen denn alles / das ich denen für keinen Christen halten </w:t>
      </w:r>
      <w:proofErr w:type="spellStart"/>
      <w:r>
        <w:t>kan</w:t>
      </w:r>
      <w:proofErr w:type="spellEnd"/>
      <w:r>
        <w:t xml:space="preserve"> / der unsern Herrn Gott </w:t>
      </w:r>
      <w:proofErr w:type="spellStart"/>
      <w:r>
        <w:t>inn</w:t>
      </w:r>
      <w:proofErr w:type="spellEnd"/>
      <w:r>
        <w:t xml:space="preserve"> Christo / nicht mehr liebet und </w:t>
      </w:r>
      <w:proofErr w:type="spellStart"/>
      <w:r>
        <w:t>hoeher</w:t>
      </w:r>
      <w:proofErr w:type="spellEnd"/>
      <w:r>
        <w:t xml:space="preserve"> lobet denn alles. </w:t>
      </w:r>
    </w:p>
    <w:p w14:paraId="2F156C53" w14:textId="77777777" w:rsidR="00677441" w:rsidRDefault="00677441" w:rsidP="00677441">
      <w:pPr>
        <w:pStyle w:val="StandardWeb"/>
      </w:pPr>
      <w:r>
        <w:t xml:space="preserve">Was aber die </w:t>
      </w:r>
      <w:proofErr w:type="spellStart"/>
      <w:r>
        <w:t>ursach</w:t>
      </w:r>
      <w:proofErr w:type="spellEnd"/>
      <w:r>
        <w:t xml:space="preserve"> </w:t>
      </w:r>
      <w:proofErr w:type="spellStart"/>
      <w:r>
        <w:t>seie</w:t>
      </w:r>
      <w:proofErr w:type="spellEnd"/>
      <w:r>
        <w:t xml:space="preserve"> / das der heilig Geist so ernstlich allen </w:t>
      </w:r>
      <w:proofErr w:type="spellStart"/>
      <w:r>
        <w:t>menschen</w:t>
      </w:r>
      <w:proofErr w:type="spellEnd"/>
      <w:r>
        <w:t xml:space="preserve"> </w:t>
      </w:r>
      <w:proofErr w:type="spellStart"/>
      <w:r>
        <w:t>gepeut</w:t>
      </w:r>
      <w:proofErr w:type="spellEnd"/>
      <w:r>
        <w:t xml:space="preserve"> / das sie denn Herrn unsern Gott </w:t>
      </w:r>
      <w:proofErr w:type="spellStart"/>
      <w:r>
        <w:t>inn</w:t>
      </w:r>
      <w:proofErr w:type="spellEnd"/>
      <w:r>
        <w:t xml:space="preserve"> Christo preisen und loben sollen </w:t>
      </w:r>
      <w:proofErr w:type="spellStart"/>
      <w:r>
        <w:t>uber</w:t>
      </w:r>
      <w:proofErr w:type="spellEnd"/>
      <w:r>
        <w:t xml:space="preserve"> alles / folget. </w:t>
      </w:r>
    </w:p>
    <w:p w14:paraId="63E97069" w14:textId="77777777" w:rsidR="00677441" w:rsidRDefault="00677441" w:rsidP="00677441">
      <w:pPr>
        <w:pStyle w:val="StandardWeb"/>
      </w:pPr>
      <w:r>
        <w:rPr>
          <w:rStyle w:val="Fett"/>
          <w:rFonts w:eastAsiaTheme="majorEastAsia"/>
        </w:rPr>
        <w:t xml:space="preserve">DENN SEINE GNADE UND </w:t>
      </w:r>
      <w:r>
        <w:rPr>
          <w:b/>
          <w:bCs/>
        </w:rPr>
        <w:br/>
      </w:r>
      <w:proofErr w:type="spellStart"/>
      <w:r>
        <w:rPr>
          <w:rStyle w:val="Fett"/>
          <w:rFonts w:eastAsiaTheme="majorEastAsia"/>
        </w:rPr>
        <w:t>Warheit</w:t>
      </w:r>
      <w:proofErr w:type="spellEnd"/>
      <w:r>
        <w:rPr>
          <w:rStyle w:val="Fett"/>
          <w:rFonts w:eastAsiaTheme="majorEastAsia"/>
        </w:rPr>
        <w:t xml:space="preserve"> / waltet </w:t>
      </w:r>
      <w:proofErr w:type="spellStart"/>
      <w:r>
        <w:rPr>
          <w:rStyle w:val="Fett"/>
          <w:rFonts w:eastAsiaTheme="majorEastAsia"/>
        </w:rPr>
        <w:t>uber</w:t>
      </w:r>
      <w:proofErr w:type="spellEnd"/>
      <w:r>
        <w:rPr>
          <w:rStyle w:val="Fett"/>
          <w:rFonts w:eastAsiaTheme="majorEastAsia"/>
        </w:rPr>
        <w:t xml:space="preserve"> uns / </w:t>
      </w:r>
      <w:proofErr w:type="spellStart"/>
      <w:r>
        <w:rPr>
          <w:rStyle w:val="Fett"/>
          <w:rFonts w:eastAsiaTheme="majorEastAsia"/>
        </w:rPr>
        <w:t>inn</w:t>
      </w:r>
      <w:proofErr w:type="spellEnd"/>
      <w:r>
        <w:rPr>
          <w:rStyle w:val="Fett"/>
          <w:rFonts w:eastAsiaTheme="majorEastAsia"/>
        </w:rPr>
        <w:t xml:space="preserve"> Ewigkeit.</w:t>
      </w:r>
      <w:r>
        <w:t xml:space="preserve"> </w:t>
      </w:r>
    </w:p>
    <w:p w14:paraId="0D8A5832" w14:textId="77777777" w:rsidR="00677441" w:rsidRDefault="00677441" w:rsidP="00677441">
      <w:pPr>
        <w:pStyle w:val="StandardWeb"/>
      </w:pPr>
      <w:proofErr w:type="spellStart"/>
      <w:r>
        <w:t>Sihe</w:t>
      </w:r>
      <w:proofErr w:type="spellEnd"/>
      <w:r>
        <w:t xml:space="preserve"> aus </w:t>
      </w:r>
      <w:proofErr w:type="spellStart"/>
      <w:r>
        <w:t>diser</w:t>
      </w:r>
      <w:proofErr w:type="spellEnd"/>
      <w:r>
        <w:t xml:space="preserve"> </w:t>
      </w:r>
      <w:proofErr w:type="spellStart"/>
      <w:r>
        <w:t>ursach</w:t>
      </w:r>
      <w:proofErr w:type="spellEnd"/>
      <w:r>
        <w:t xml:space="preserve"> des </w:t>
      </w:r>
      <w:proofErr w:type="spellStart"/>
      <w:r>
        <w:t>Gepottes</w:t>
      </w:r>
      <w:proofErr w:type="spellEnd"/>
      <w:r>
        <w:t xml:space="preserve"> </w:t>
      </w:r>
      <w:proofErr w:type="spellStart"/>
      <w:r>
        <w:t>kan</w:t>
      </w:r>
      <w:proofErr w:type="spellEnd"/>
      <w:r>
        <w:t xml:space="preserve"> ich für meine </w:t>
      </w:r>
      <w:proofErr w:type="spellStart"/>
      <w:r>
        <w:t>person</w:t>
      </w:r>
      <w:proofErr w:type="spellEnd"/>
      <w:r>
        <w:t xml:space="preserve"> nichts anders lernen / denn das alle </w:t>
      </w:r>
      <w:proofErr w:type="spellStart"/>
      <w:r>
        <w:t>menschen</w:t>
      </w:r>
      <w:proofErr w:type="spellEnd"/>
      <w:r>
        <w:t xml:space="preserve"> </w:t>
      </w:r>
      <w:proofErr w:type="spellStart"/>
      <w:r>
        <w:t>darumb</w:t>
      </w:r>
      <w:proofErr w:type="spellEnd"/>
      <w:r>
        <w:t xml:space="preserve"> Gott </w:t>
      </w:r>
      <w:proofErr w:type="spellStart"/>
      <w:r>
        <w:t>billich</w:t>
      </w:r>
      <w:proofErr w:type="spellEnd"/>
      <w:r>
        <w:t xml:space="preserve"> mehr </w:t>
      </w:r>
      <w:proofErr w:type="spellStart"/>
      <w:r>
        <w:t>liebenunnd</w:t>
      </w:r>
      <w:proofErr w:type="spellEnd"/>
      <w:r>
        <w:t xml:space="preserve"> </w:t>
      </w:r>
      <w:proofErr w:type="spellStart"/>
      <w:r>
        <w:t>hoeher</w:t>
      </w:r>
      <w:proofErr w:type="spellEnd"/>
      <w:r>
        <w:t xml:space="preserve"> loben sollen denn alles / </w:t>
      </w:r>
      <w:proofErr w:type="spellStart"/>
      <w:r>
        <w:t>ir</w:t>
      </w:r>
      <w:proofErr w:type="spellEnd"/>
      <w:r>
        <w:t xml:space="preserve"> </w:t>
      </w:r>
      <w:proofErr w:type="spellStart"/>
      <w:r>
        <w:t>lebenlang</w:t>
      </w:r>
      <w:proofErr w:type="spellEnd"/>
      <w:r>
        <w:t xml:space="preserve"> / das er seinen heiligen Geist aller Wellt das Evangelion predigen lest / und nicht alleine </w:t>
      </w:r>
      <w:proofErr w:type="spellStart"/>
      <w:r>
        <w:t>vergebung</w:t>
      </w:r>
      <w:proofErr w:type="spellEnd"/>
      <w:r>
        <w:t xml:space="preserve"> aller </w:t>
      </w:r>
      <w:proofErr w:type="spellStart"/>
      <w:r>
        <w:t>suenden</w:t>
      </w:r>
      <w:proofErr w:type="spellEnd"/>
      <w:r>
        <w:t xml:space="preserve"> / sondern auch das </w:t>
      </w:r>
      <w:proofErr w:type="spellStart"/>
      <w:r>
        <w:t>Ewigeleben</w:t>
      </w:r>
      <w:proofErr w:type="spellEnd"/>
      <w:r>
        <w:t xml:space="preserve"> / </w:t>
      </w:r>
      <w:proofErr w:type="spellStart"/>
      <w:r>
        <w:t>ohn</w:t>
      </w:r>
      <w:proofErr w:type="spellEnd"/>
      <w:r>
        <w:t xml:space="preserve"> unser </w:t>
      </w:r>
      <w:proofErr w:type="spellStart"/>
      <w:r>
        <w:t>vermügen</w:t>
      </w:r>
      <w:proofErr w:type="spellEnd"/>
      <w:r>
        <w:t xml:space="preserve"> und verdienst / durch den glauben an Christum ins </w:t>
      </w:r>
      <w:proofErr w:type="spellStart"/>
      <w:r>
        <w:t>hertz</w:t>
      </w:r>
      <w:proofErr w:type="spellEnd"/>
      <w:r>
        <w:t xml:space="preserve"> hinein </w:t>
      </w:r>
      <w:proofErr w:type="spellStart"/>
      <w:r>
        <w:t>schenckt</w:t>
      </w:r>
      <w:proofErr w:type="spellEnd"/>
      <w:r>
        <w:t xml:space="preserve">. </w:t>
      </w:r>
    </w:p>
    <w:p w14:paraId="0F6626CC" w14:textId="77777777" w:rsidR="00677441" w:rsidRDefault="00677441" w:rsidP="00677441">
      <w:pPr>
        <w:pStyle w:val="StandardWeb"/>
      </w:pPr>
      <w:r>
        <w:t xml:space="preserve">So viel </w:t>
      </w:r>
      <w:proofErr w:type="spellStart"/>
      <w:r>
        <w:t>wort</w:t>
      </w:r>
      <w:proofErr w:type="spellEnd"/>
      <w:r>
        <w:t xml:space="preserve"> aber </w:t>
      </w:r>
      <w:proofErr w:type="spellStart"/>
      <w:r>
        <w:t>inn</w:t>
      </w:r>
      <w:proofErr w:type="spellEnd"/>
      <w:r>
        <w:t xml:space="preserve"> dieser </w:t>
      </w:r>
      <w:proofErr w:type="spellStart"/>
      <w:r>
        <w:t>ursache</w:t>
      </w:r>
      <w:proofErr w:type="spellEnd"/>
      <w:r>
        <w:t xml:space="preserve"> stehen / so viel </w:t>
      </w:r>
      <w:proofErr w:type="spellStart"/>
      <w:r>
        <w:t>lere</w:t>
      </w:r>
      <w:proofErr w:type="spellEnd"/>
      <w:r>
        <w:t xml:space="preserve"> </w:t>
      </w:r>
      <w:proofErr w:type="spellStart"/>
      <w:r>
        <w:t>mügen</w:t>
      </w:r>
      <w:proofErr w:type="spellEnd"/>
      <w:r>
        <w:t xml:space="preserve"> wir daraus / wie aus einem lebendigen Brun / </w:t>
      </w:r>
      <w:proofErr w:type="spellStart"/>
      <w:r>
        <w:t>schepffen</w:t>
      </w:r>
      <w:proofErr w:type="spellEnd"/>
      <w:r>
        <w:t xml:space="preserve">. </w:t>
      </w:r>
    </w:p>
    <w:p w14:paraId="5CEB0F2A" w14:textId="77777777" w:rsidR="00677441" w:rsidRDefault="00677441" w:rsidP="00677441">
      <w:pPr>
        <w:pStyle w:val="StandardWeb"/>
      </w:pPr>
      <w:r>
        <w:t xml:space="preserve">Durch seine Gnade / verstehe ich nicht alleine den </w:t>
      </w:r>
      <w:proofErr w:type="spellStart"/>
      <w:r>
        <w:t>gnedigen</w:t>
      </w:r>
      <w:proofErr w:type="spellEnd"/>
      <w:r>
        <w:t xml:space="preserve"> unsern Gottes willen / damit er uns </w:t>
      </w:r>
      <w:proofErr w:type="spellStart"/>
      <w:r>
        <w:t>inn</w:t>
      </w:r>
      <w:proofErr w:type="spellEnd"/>
      <w:r>
        <w:t xml:space="preserve"> Christo </w:t>
      </w:r>
      <w:proofErr w:type="spellStart"/>
      <w:r>
        <w:t>erwelet</w:t>
      </w:r>
      <w:proofErr w:type="spellEnd"/>
      <w:r>
        <w:t xml:space="preserve"> hat ehe denn die Wellt geschaffen ist / sondern auch die </w:t>
      </w:r>
      <w:proofErr w:type="spellStart"/>
      <w:r>
        <w:t>gnedige</w:t>
      </w:r>
      <w:proofErr w:type="spellEnd"/>
      <w:r>
        <w:t xml:space="preserve"> predigt des Evangelii / welche der heilig Geist / und zu allen </w:t>
      </w:r>
      <w:proofErr w:type="spellStart"/>
      <w:r>
        <w:t>erweleten</w:t>
      </w:r>
      <w:proofErr w:type="spellEnd"/>
      <w:r>
        <w:t xml:space="preserve"> spricht / Aus </w:t>
      </w:r>
      <w:proofErr w:type="spellStart"/>
      <w:r>
        <w:t>gnaden</w:t>
      </w:r>
      <w:proofErr w:type="spellEnd"/>
      <w:r>
        <w:t xml:space="preserve"> seit </w:t>
      </w:r>
      <w:proofErr w:type="spellStart"/>
      <w:r>
        <w:t>ir</w:t>
      </w:r>
      <w:proofErr w:type="spellEnd"/>
      <w:r>
        <w:t xml:space="preserve"> selig worden / durch den Glauben / und dasselb nicht aus euch / Gottes </w:t>
      </w:r>
      <w:proofErr w:type="spellStart"/>
      <w:r>
        <w:t>gabe</w:t>
      </w:r>
      <w:proofErr w:type="spellEnd"/>
      <w:r>
        <w:t xml:space="preserve"> ist es / nicht aus den </w:t>
      </w:r>
      <w:proofErr w:type="spellStart"/>
      <w:r>
        <w:t>wercken</w:t>
      </w:r>
      <w:proofErr w:type="spellEnd"/>
      <w:r>
        <w:t xml:space="preserve"> / uff </w:t>
      </w:r>
      <w:proofErr w:type="spellStart"/>
      <w:r>
        <w:t>dz</w:t>
      </w:r>
      <w:proofErr w:type="spellEnd"/>
      <w:r>
        <w:t xml:space="preserve"> sich nicht </w:t>
      </w:r>
      <w:proofErr w:type="spellStart"/>
      <w:r>
        <w:t>iemand</w:t>
      </w:r>
      <w:proofErr w:type="spellEnd"/>
      <w:r>
        <w:t xml:space="preserve"> </w:t>
      </w:r>
      <w:proofErr w:type="spellStart"/>
      <w:r>
        <w:t>rhüme</w:t>
      </w:r>
      <w:proofErr w:type="spellEnd"/>
      <w:r>
        <w:t xml:space="preserve"> / denn wir sind seine </w:t>
      </w:r>
      <w:proofErr w:type="spellStart"/>
      <w:r>
        <w:t>werck</w:t>
      </w:r>
      <w:proofErr w:type="spellEnd"/>
      <w:r>
        <w:t xml:space="preserve"> / geschaffen </w:t>
      </w:r>
      <w:proofErr w:type="spellStart"/>
      <w:r>
        <w:t>inn</w:t>
      </w:r>
      <w:proofErr w:type="spellEnd"/>
      <w:r>
        <w:t xml:space="preserve"> Christo Jesu zu </w:t>
      </w:r>
      <w:proofErr w:type="spellStart"/>
      <w:r>
        <w:t>gutten</w:t>
      </w:r>
      <w:proofErr w:type="spellEnd"/>
      <w:r>
        <w:t xml:space="preserve"> </w:t>
      </w:r>
      <w:proofErr w:type="spellStart"/>
      <w:r>
        <w:t>wercken</w:t>
      </w:r>
      <w:proofErr w:type="spellEnd"/>
      <w:r>
        <w:t xml:space="preserve">. </w:t>
      </w:r>
    </w:p>
    <w:p w14:paraId="40B19ACB" w14:textId="77777777" w:rsidR="00677441" w:rsidRDefault="00677441" w:rsidP="00677441">
      <w:pPr>
        <w:pStyle w:val="StandardWeb"/>
      </w:pPr>
      <w:r>
        <w:t xml:space="preserve">Denn weil die alleine </w:t>
      </w:r>
      <w:proofErr w:type="spellStart"/>
      <w:r>
        <w:t>sünde</w:t>
      </w:r>
      <w:proofErr w:type="spellEnd"/>
      <w:r>
        <w:t xml:space="preserve"> </w:t>
      </w:r>
      <w:proofErr w:type="spellStart"/>
      <w:r>
        <w:t>unnd</w:t>
      </w:r>
      <w:proofErr w:type="spellEnd"/>
      <w:r>
        <w:t xml:space="preserve"> Gottes </w:t>
      </w:r>
      <w:proofErr w:type="spellStart"/>
      <w:r>
        <w:t>ungnad</w:t>
      </w:r>
      <w:proofErr w:type="spellEnd"/>
      <w:r>
        <w:t xml:space="preserve"> anzeiget / richtet und erschreckt / also / das sich der </w:t>
      </w:r>
      <w:proofErr w:type="spellStart"/>
      <w:r>
        <w:t>zuhoerer</w:t>
      </w:r>
      <w:proofErr w:type="spellEnd"/>
      <w:r>
        <w:t xml:space="preserve"> / verkriechen </w:t>
      </w:r>
      <w:proofErr w:type="spellStart"/>
      <w:r>
        <w:t>mus</w:t>
      </w:r>
      <w:proofErr w:type="spellEnd"/>
      <w:r>
        <w:t xml:space="preserve"> wie Adam / fliehen wie Cain / verzagen wie die Juden am Berge Sinai / sich </w:t>
      </w:r>
      <w:proofErr w:type="spellStart"/>
      <w:r>
        <w:t>selbs</w:t>
      </w:r>
      <w:proofErr w:type="spellEnd"/>
      <w:r>
        <w:t xml:space="preserve"> umbringen wie Saul </w:t>
      </w:r>
      <w:proofErr w:type="spellStart"/>
      <w:r>
        <w:t>unnd</w:t>
      </w:r>
      <w:proofErr w:type="spellEnd"/>
      <w:r>
        <w:t xml:space="preserve"> Judas / So loben und preisen Gott alle </w:t>
      </w:r>
      <w:proofErr w:type="spellStart"/>
      <w:r>
        <w:t>menschen</w:t>
      </w:r>
      <w:proofErr w:type="spellEnd"/>
      <w:r>
        <w:t xml:space="preserve"> </w:t>
      </w:r>
      <w:proofErr w:type="spellStart"/>
      <w:r>
        <w:t>billich</w:t>
      </w:r>
      <w:proofErr w:type="spellEnd"/>
      <w:r>
        <w:t xml:space="preserve"> / wenn er </w:t>
      </w:r>
      <w:proofErr w:type="spellStart"/>
      <w:r>
        <w:t>inen</w:t>
      </w:r>
      <w:proofErr w:type="spellEnd"/>
      <w:r>
        <w:t xml:space="preserve"> nach dem </w:t>
      </w:r>
      <w:proofErr w:type="spellStart"/>
      <w:r>
        <w:t>ungnedigen</w:t>
      </w:r>
      <w:proofErr w:type="spellEnd"/>
      <w:r>
        <w:t xml:space="preserve"> Gesetz ein </w:t>
      </w:r>
      <w:proofErr w:type="spellStart"/>
      <w:r>
        <w:t>gnediges</w:t>
      </w:r>
      <w:proofErr w:type="spellEnd"/>
      <w:r>
        <w:t xml:space="preserve"> Evangelion predigen lest. Gleich wie Adam im Paradis </w:t>
      </w:r>
      <w:proofErr w:type="spellStart"/>
      <w:r>
        <w:t>geschach</w:t>
      </w:r>
      <w:proofErr w:type="spellEnd"/>
      <w:r>
        <w:t xml:space="preserve"> / und den </w:t>
      </w:r>
      <w:proofErr w:type="spellStart"/>
      <w:r>
        <w:t>kindern</w:t>
      </w:r>
      <w:proofErr w:type="spellEnd"/>
      <w:r>
        <w:t xml:space="preserve"> Israel / da ihn Moses von der eherne Schlangen prediget. </w:t>
      </w:r>
    </w:p>
    <w:p w14:paraId="788C4418" w14:textId="77777777" w:rsidR="00677441" w:rsidRDefault="00677441" w:rsidP="00677441">
      <w:pPr>
        <w:pStyle w:val="StandardWeb"/>
      </w:pPr>
      <w:proofErr w:type="spellStart"/>
      <w:r>
        <w:t>Darumb</w:t>
      </w:r>
      <w:proofErr w:type="spellEnd"/>
      <w:r>
        <w:t xml:space="preserve"> das </w:t>
      </w:r>
      <w:proofErr w:type="spellStart"/>
      <w:r>
        <w:t>mann</w:t>
      </w:r>
      <w:proofErr w:type="spellEnd"/>
      <w:r>
        <w:t xml:space="preserve"> </w:t>
      </w:r>
      <w:proofErr w:type="spellStart"/>
      <w:r>
        <w:t>inn</w:t>
      </w:r>
      <w:proofErr w:type="spellEnd"/>
      <w:r>
        <w:t xml:space="preserve"> der Christenheit / nicht anders predigen noch glauben </w:t>
      </w:r>
      <w:proofErr w:type="spellStart"/>
      <w:r>
        <w:t>sol</w:t>
      </w:r>
      <w:proofErr w:type="spellEnd"/>
      <w:r>
        <w:t xml:space="preserve"> / denn das </w:t>
      </w:r>
      <w:proofErr w:type="spellStart"/>
      <w:r>
        <w:t>mann</w:t>
      </w:r>
      <w:proofErr w:type="spellEnd"/>
      <w:r>
        <w:t xml:space="preserve"> durchs Gesetz Gottes </w:t>
      </w:r>
      <w:proofErr w:type="spellStart"/>
      <w:r>
        <w:t>ungnad</w:t>
      </w:r>
      <w:proofErr w:type="spellEnd"/>
      <w:r>
        <w:t xml:space="preserve"> erkenne / durchs Evangelion aber Gottes </w:t>
      </w:r>
      <w:proofErr w:type="spellStart"/>
      <w:r>
        <w:t>gnad</w:t>
      </w:r>
      <w:proofErr w:type="spellEnd"/>
      <w:r>
        <w:t xml:space="preserve"> erlange / also / das </w:t>
      </w:r>
      <w:proofErr w:type="spellStart"/>
      <w:r>
        <w:t>iederman</w:t>
      </w:r>
      <w:proofErr w:type="spellEnd"/>
      <w:r>
        <w:t xml:space="preserve"> von der Gesetz predigt nicht mehr </w:t>
      </w:r>
      <w:proofErr w:type="spellStart"/>
      <w:r>
        <w:t>nutzes</w:t>
      </w:r>
      <w:proofErr w:type="spellEnd"/>
      <w:r>
        <w:t xml:space="preserve"> kriegen </w:t>
      </w:r>
      <w:proofErr w:type="spellStart"/>
      <w:r>
        <w:t>müge</w:t>
      </w:r>
      <w:proofErr w:type="spellEnd"/>
      <w:r>
        <w:t xml:space="preserve"> denn </w:t>
      </w:r>
      <w:proofErr w:type="spellStart"/>
      <w:r>
        <w:t>erkentnis</w:t>
      </w:r>
      <w:proofErr w:type="spellEnd"/>
      <w:r>
        <w:t xml:space="preserve"> der </w:t>
      </w:r>
      <w:proofErr w:type="spellStart"/>
      <w:r>
        <w:t>sünde</w:t>
      </w:r>
      <w:proofErr w:type="spellEnd"/>
      <w:r>
        <w:t xml:space="preserve"> und Busse / </w:t>
      </w:r>
      <w:proofErr w:type="spellStart"/>
      <w:r>
        <w:t>unnd</w:t>
      </w:r>
      <w:proofErr w:type="spellEnd"/>
      <w:r>
        <w:t xml:space="preserve"> niemand </w:t>
      </w:r>
      <w:proofErr w:type="spellStart"/>
      <w:r>
        <w:t>vergebung</w:t>
      </w:r>
      <w:proofErr w:type="spellEnd"/>
      <w:r>
        <w:t xml:space="preserve"> der </w:t>
      </w:r>
      <w:proofErr w:type="spellStart"/>
      <w:r>
        <w:t>sünden</w:t>
      </w:r>
      <w:proofErr w:type="spellEnd"/>
      <w:r>
        <w:t xml:space="preserve"> erlangen / das ist / gerecht </w:t>
      </w:r>
      <w:proofErr w:type="spellStart"/>
      <w:r>
        <w:t>unnd</w:t>
      </w:r>
      <w:proofErr w:type="spellEnd"/>
      <w:r>
        <w:t xml:space="preserve"> selig werden </w:t>
      </w:r>
      <w:proofErr w:type="spellStart"/>
      <w:r>
        <w:t>moege</w:t>
      </w:r>
      <w:proofErr w:type="spellEnd"/>
      <w:r>
        <w:t xml:space="preserve"> on die lebendige predigt von Christo </w:t>
      </w:r>
      <w:proofErr w:type="spellStart"/>
      <w:r>
        <w:t>gegleubt</w:t>
      </w:r>
      <w:proofErr w:type="spellEnd"/>
      <w:r>
        <w:t xml:space="preserve"> / bezeuge ich mit Joanne da er Gesetz </w:t>
      </w:r>
      <w:proofErr w:type="spellStart"/>
      <w:r>
        <w:t>unnd</w:t>
      </w:r>
      <w:proofErr w:type="spellEnd"/>
      <w:r>
        <w:t xml:space="preserve"> Evangelion meisterlich von einander scheidet </w:t>
      </w:r>
      <w:proofErr w:type="spellStart"/>
      <w:r>
        <w:t>unnd</w:t>
      </w:r>
      <w:proofErr w:type="spellEnd"/>
      <w:r>
        <w:t xml:space="preserve"> spricht / Das Gesetz ist durch Mosen / die Gnad aber </w:t>
      </w:r>
      <w:proofErr w:type="spellStart"/>
      <w:r>
        <w:t>unn</w:t>
      </w:r>
      <w:proofErr w:type="spellEnd"/>
      <w:r>
        <w:t xml:space="preserve"> </w:t>
      </w:r>
      <w:proofErr w:type="spellStart"/>
      <w:r>
        <w:t>Warheit</w:t>
      </w:r>
      <w:proofErr w:type="spellEnd"/>
      <w:r>
        <w:t xml:space="preserve"> durch Jesum Christum. </w:t>
      </w:r>
    </w:p>
    <w:p w14:paraId="381D5191" w14:textId="77777777" w:rsidR="00677441" w:rsidRDefault="00677441" w:rsidP="00677441">
      <w:pPr>
        <w:pStyle w:val="StandardWeb"/>
      </w:pPr>
      <w:r>
        <w:t xml:space="preserve">Hieraus ist nu klar </w:t>
      </w:r>
      <w:proofErr w:type="spellStart"/>
      <w:r>
        <w:t>gnug</w:t>
      </w:r>
      <w:proofErr w:type="spellEnd"/>
      <w:r>
        <w:t xml:space="preserve"> / das auch die predigt von Christo </w:t>
      </w:r>
      <w:proofErr w:type="spellStart"/>
      <w:r>
        <w:t>umb</w:t>
      </w:r>
      <w:proofErr w:type="spellEnd"/>
      <w:r>
        <w:t xml:space="preserve"> nichts anders willen Gottes </w:t>
      </w:r>
      <w:proofErr w:type="spellStart"/>
      <w:r>
        <w:t>Warheit</w:t>
      </w:r>
      <w:proofErr w:type="spellEnd"/>
      <w:r>
        <w:t xml:space="preserve"> </w:t>
      </w:r>
      <w:proofErr w:type="spellStart"/>
      <w:r>
        <w:t>genennet</w:t>
      </w:r>
      <w:proofErr w:type="spellEnd"/>
      <w:r>
        <w:t xml:space="preserve"> werde / denn das sie der Geist der </w:t>
      </w:r>
      <w:proofErr w:type="spellStart"/>
      <w:r>
        <w:t>Warheit</w:t>
      </w:r>
      <w:proofErr w:type="spellEnd"/>
      <w:r>
        <w:t xml:space="preserve"> </w:t>
      </w:r>
      <w:proofErr w:type="spellStart"/>
      <w:r>
        <w:t>selbs</w:t>
      </w:r>
      <w:proofErr w:type="spellEnd"/>
      <w:r>
        <w:t xml:space="preserve"> thut / und alleine durch die predigt von Gottes </w:t>
      </w:r>
      <w:proofErr w:type="spellStart"/>
      <w:r>
        <w:t>zusagunge</w:t>
      </w:r>
      <w:proofErr w:type="spellEnd"/>
      <w:r>
        <w:t xml:space="preserve"> </w:t>
      </w:r>
      <w:proofErr w:type="spellStart"/>
      <w:r>
        <w:t>unnd</w:t>
      </w:r>
      <w:proofErr w:type="spellEnd"/>
      <w:r>
        <w:t xml:space="preserve"> </w:t>
      </w:r>
      <w:proofErr w:type="spellStart"/>
      <w:r>
        <w:t>wirckung</w:t>
      </w:r>
      <w:proofErr w:type="spellEnd"/>
      <w:r>
        <w:t xml:space="preserve"> des </w:t>
      </w:r>
      <w:proofErr w:type="spellStart"/>
      <w:r>
        <w:t>glaubens</w:t>
      </w:r>
      <w:proofErr w:type="spellEnd"/>
      <w:r>
        <w:t xml:space="preserve"> / </w:t>
      </w:r>
      <w:proofErr w:type="spellStart"/>
      <w:r>
        <w:t>from</w:t>
      </w:r>
      <w:proofErr w:type="spellEnd"/>
      <w:r>
        <w:t xml:space="preserve"> und </w:t>
      </w:r>
      <w:proofErr w:type="spellStart"/>
      <w:r>
        <w:t>warhafftig</w:t>
      </w:r>
      <w:proofErr w:type="spellEnd"/>
      <w:r>
        <w:t xml:space="preserve"> macht für Gott und aller Wellt. Denn das </w:t>
      </w:r>
      <w:proofErr w:type="spellStart"/>
      <w:r>
        <w:t>mann</w:t>
      </w:r>
      <w:proofErr w:type="spellEnd"/>
      <w:r>
        <w:t xml:space="preserve"> auch durch die Gesetz predigt nichts denn </w:t>
      </w:r>
      <w:proofErr w:type="spellStart"/>
      <w:r>
        <w:t>erkentnis</w:t>
      </w:r>
      <w:proofErr w:type="spellEnd"/>
      <w:r>
        <w:t xml:space="preserve"> und </w:t>
      </w:r>
      <w:proofErr w:type="spellStart"/>
      <w:r>
        <w:t>bekentnis</w:t>
      </w:r>
      <w:proofErr w:type="spellEnd"/>
      <w:r>
        <w:t xml:space="preserve"> der </w:t>
      </w:r>
      <w:proofErr w:type="spellStart"/>
      <w:r>
        <w:t>sünden</w:t>
      </w:r>
      <w:proofErr w:type="spellEnd"/>
      <w:r>
        <w:t xml:space="preserve"> erlangen </w:t>
      </w:r>
      <w:proofErr w:type="spellStart"/>
      <w:r>
        <w:t>müge</w:t>
      </w:r>
      <w:proofErr w:type="spellEnd"/>
      <w:r>
        <w:t xml:space="preserve"> / </w:t>
      </w:r>
      <w:proofErr w:type="spellStart"/>
      <w:r>
        <w:t>unnd</w:t>
      </w:r>
      <w:proofErr w:type="spellEnd"/>
      <w:r>
        <w:t xml:space="preserve"> durch kein </w:t>
      </w:r>
      <w:proofErr w:type="spellStart"/>
      <w:r>
        <w:t>ander</w:t>
      </w:r>
      <w:proofErr w:type="spellEnd"/>
      <w:r>
        <w:t xml:space="preserve"> mittel </w:t>
      </w:r>
      <w:proofErr w:type="spellStart"/>
      <w:r>
        <w:t>vergebung</w:t>
      </w:r>
      <w:proofErr w:type="spellEnd"/>
      <w:r>
        <w:t xml:space="preserve"> der </w:t>
      </w:r>
      <w:proofErr w:type="spellStart"/>
      <w:r>
        <w:t>sunde</w:t>
      </w:r>
      <w:proofErr w:type="spellEnd"/>
      <w:r>
        <w:t xml:space="preserve"> und ein ewiges leben erlangen </w:t>
      </w:r>
      <w:proofErr w:type="spellStart"/>
      <w:r>
        <w:t>musse</w:t>
      </w:r>
      <w:proofErr w:type="spellEnd"/>
      <w:r>
        <w:t xml:space="preserve"> / denn durch die predigt des heiligen Geists / von dem lebendigen und regierenden Gott Christo / scheinet auch daraus / </w:t>
      </w:r>
      <w:proofErr w:type="spellStart"/>
      <w:r>
        <w:t>dz</w:t>
      </w:r>
      <w:proofErr w:type="spellEnd"/>
      <w:r>
        <w:t xml:space="preserve"> Paulus die Gesetz predigt ein </w:t>
      </w:r>
      <w:proofErr w:type="spellStart"/>
      <w:r>
        <w:t>Ampt</w:t>
      </w:r>
      <w:proofErr w:type="spellEnd"/>
      <w:r>
        <w:t xml:space="preserve"> des Todes und </w:t>
      </w:r>
      <w:proofErr w:type="spellStart"/>
      <w:r>
        <w:t>verdamnis</w:t>
      </w:r>
      <w:proofErr w:type="spellEnd"/>
      <w:r>
        <w:t xml:space="preserve"> / das Evangelion aber ein </w:t>
      </w:r>
      <w:proofErr w:type="spellStart"/>
      <w:r>
        <w:t>Ampt</w:t>
      </w:r>
      <w:proofErr w:type="spellEnd"/>
      <w:r>
        <w:t xml:space="preserve"> des Geists / </w:t>
      </w:r>
      <w:proofErr w:type="spellStart"/>
      <w:r>
        <w:t>dz</w:t>
      </w:r>
      <w:proofErr w:type="spellEnd"/>
      <w:r>
        <w:t xml:space="preserve"> den Geist gibt / nennet. </w:t>
      </w:r>
    </w:p>
    <w:p w14:paraId="57CF0376" w14:textId="77777777" w:rsidR="00677441" w:rsidRDefault="00677441" w:rsidP="00677441">
      <w:pPr>
        <w:pStyle w:val="StandardWeb"/>
      </w:pPr>
      <w:proofErr w:type="spellStart"/>
      <w:r>
        <w:t>Drumb</w:t>
      </w:r>
      <w:proofErr w:type="spellEnd"/>
      <w:r>
        <w:t xml:space="preserve"> was der heilig Geist nicht </w:t>
      </w:r>
      <w:proofErr w:type="spellStart"/>
      <w:r>
        <w:t>selbs</w:t>
      </w:r>
      <w:proofErr w:type="spellEnd"/>
      <w:r>
        <w:t xml:space="preserve"> </w:t>
      </w:r>
      <w:proofErr w:type="spellStart"/>
      <w:r>
        <w:t>denckt</w:t>
      </w:r>
      <w:proofErr w:type="spellEnd"/>
      <w:r>
        <w:t xml:space="preserve"> / redet / thut </w:t>
      </w:r>
      <w:proofErr w:type="spellStart"/>
      <w:r>
        <w:t>inn</w:t>
      </w:r>
      <w:proofErr w:type="spellEnd"/>
      <w:r>
        <w:t xml:space="preserve"> der Christenheit / das </w:t>
      </w:r>
      <w:proofErr w:type="spellStart"/>
      <w:r>
        <w:t>solchs</w:t>
      </w:r>
      <w:proofErr w:type="spellEnd"/>
      <w:r>
        <w:t xml:space="preserve"> alles </w:t>
      </w:r>
      <w:proofErr w:type="spellStart"/>
      <w:r>
        <w:t>sünde</w:t>
      </w:r>
      <w:proofErr w:type="spellEnd"/>
      <w:r>
        <w:t xml:space="preserve"> </w:t>
      </w:r>
      <w:proofErr w:type="spellStart"/>
      <w:r>
        <w:t>unnd</w:t>
      </w:r>
      <w:proofErr w:type="spellEnd"/>
      <w:r>
        <w:t xml:space="preserve"> </w:t>
      </w:r>
      <w:proofErr w:type="spellStart"/>
      <w:r>
        <w:t>verdampt</w:t>
      </w:r>
      <w:proofErr w:type="spellEnd"/>
      <w:r>
        <w:t xml:space="preserve"> </w:t>
      </w:r>
      <w:proofErr w:type="spellStart"/>
      <w:r>
        <w:t>seie</w:t>
      </w:r>
      <w:proofErr w:type="spellEnd"/>
      <w:r>
        <w:t xml:space="preserve"> / also / das es zum ewigen leben nichts diene / beweise ich nicht alleine mit der </w:t>
      </w:r>
      <w:proofErr w:type="spellStart"/>
      <w:r>
        <w:t>schrifft</w:t>
      </w:r>
      <w:proofErr w:type="spellEnd"/>
      <w:r>
        <w:t xml:space="preserve"> die alle </w:t>
      </w:r>
      <w:proofErr w:type="spellStart"/>
      <w:r>
        <w:t>menschen</w:t>
      </w:r>
      <w:proofErr w:type="spellEnd"/>
      <w:r>
        <w:t xml:space="preserve"> </w:t>
      </w:r>
      <w:proofErr w:type="spellStart"/>
      <w:r>
        <w:t>lugener</w:t>
      </w:r>
      <w:proofErr w:type="spellEnd"/>
      <w:r>
        <w:t xml:space="preserve"> schilt / </w:t>
      </w:r>
      <w:proofErr w:type="spellStart"/>
      <w:r>
        <w:t>unnd</w:t>
      </w:r>
      <w:proofErr w:type="spellEnd"/>
      <w:r>
        <w:t xml:space="preserve"> spricht / Was nicht aus dem glauben </w:t>
      </w:r>
      <w:proofErr w:type="spellStart"/>
      <w:r>
        <w:t>geschicht</w:t>
      </w:r>
      <w:proofErr w:type="spellEnd"/>
      <w:r>
        <w:t xml:space="preserve"> das ist </w:t>
      </w:r>
      <w:proofErr w:type="spellStart"/>
      <w:r>
        <w:t>sünde</w:t>
      </w:r>
      <w:proofErr w:type="spellEnd"/>
      <w:r>
        <w:t xml:space="preserve"> / sondern auch mit Paulo der dürre </w:t>
      </w:r>
      <w:proofErr w:type="spellStart"/>
      <w:r>
        <w:t>eraus</w:t>
      </w:r>
      <w:proofErr w:type="spellEnd"/>
      <w:r>
        <w:t xml:space="preserve"> spricht / Die Gottes geist treibet / die sind Gottes </w:t>
      </w:r>
      <w:proofErr w:type="spellStart"/>
      <w:r>
        <w:t>kinder</w:t>
      </w:r>
      <w:proofErr w:type="spellEnd"/>
      <w:r>
        <w:t xml:space="preserve"> / die aber Christi Geist nicht haben / die sind nicht sein. </w:t>
      </w:r>
    </w:p>
    <w:p w14:paraId="3BC4B343" w14:textId="77777777" w:rsidR="00677441" w:rsidRDefault="00677441" w:rsidP="00677441">
      <w:pPr>
        <w:pStyle w:val="StandardWeb"/>
      </w:pPr>
      <w:r>
        <w:t xml:space="preserve">Nun </w:t>
      </w:r>
      <w:proofErr w:type="spellStart"/>
      <w:r>
        <w:t>sihe</w:t>
      </w:r>
      <w:proofErr w:type="spellEnd"/>
      <w:r>
        <w:t xml:space="preserve"> / wenn Gott sein </w:t>
      </w:r>
      <w:proofErr w:type="spellStart"/>
      <w:r>
        <w:t>Wortt</w:t>
      </w:r>
      <w:proofErr w:type="spellEnd"/>
      <w:r>
        <w:t xml:space="preserve"> gibt mit </w:t>
      </w:r>
      <w:proofErr w:type="spellStart"/>
      <w:r>
        <w:t>heer</w:t>
      </w:r>
      <w:proofErr w:type="spellEnd"/>
      <w:r>
        <w:t xml:space="preserve"> scharen Evangelisten / als David redet / </w:t>
      </w:r>
      <w:proofErr w:type="spellStart"/>
      <w:r>
        <w:t>unnd</w:t>
      </w:r>
      <w:proofErr w:type="spellEnd"/>
      <w:r>
        <w:t xml:space="preserve"> wir für </w:t>
      </w:r>
      <w:proofErr w:type="spellStart"/>
      <w:r>
        <w:t>augen</w:t>
      </w:r>
      <w:proofErr w:type="spellEnd"/>
      <w:r>
        <w:t xml:space="preserve"> sehen / so mag </w:t>
      </w:r>
      <w:proofErr w:type="spellStart"/>
      <w:r>
        <w:t>mann</w:t>
      </w:r>
      <w:proofErr w:type="spellEnd"/>
      <w:r>
        <w:t xml:space="preserve"> </w:t>
      </w:r>
      <w:proofErr w:type="spellStart"/>
      <w:r>
        <w:t>woll</w:t>
      </w:r>
      <w:proofErr w:type="spellEnd"/>
      <w:r>
        <w:t xml:space="preserve"> sprechen / Gottes Gnad </w:t>
      </w:r>
      <w:proofErr w:type="spellStart"/>
      <w:r>
        <w:t>unnd</w:t>
      </w:r>
      <w:proofErr w:type="spellEnd"/>
      <w:r>
        <w:t xml:space="preserve"> </w:t>
      </w:r>
      <w:proofErr w:type="spellStart"/>
      <w:r>
        <w:t>Warheit</w:t>
      </w:r>
      <w:proofErr w:type="spellEnd"/>
      <w:r>
        <w:t xml:space="preserve"> waltet. </w:t>
      </w:r>
    </w:p>
    <w:p w14:paraId="041DF2AD" w14:textId="77777777" w:rsidR="00677441" w:rsidRDefault="00677441" w:rsidP="00677441">
      <w:pPr>
        <w:pStyle w:val="StandardWeb"/>
      </w:pPr>
      <w:r>
        <w:t xml:space="preserve">Denn das auch Gott </w:t>
      </w:r>
      <w:proofErr w:type="spellStart"/>
      <w:r>
        <w:t>waltten</w:t>
      </w:r>
      <w:proofErr w:type="spellEnd"/>
      <w:r>
        <w:t xml:space="preserve"> hie nichts anders </w:t>
      </w:r>
      <w:proofErr w:type="spellStart"/>
      <w:r>
        <w:t>seie</w:t>
      </w:r>
      <w:proofErr w:type="spellEnd"/>
      <w:r>
        <w:t xml:space="preserve"> / denn durch die predigt des heiligen Geists / von Gottes </w:t>
      </w:r>
      <w:proofErr w:type="spellStart"/>
      <w:r>
        <w:t>gnaden</w:t>
      </w:r>
      <w:proofErr w:type="spellEnd"/>
      <w:r>
        <w:t xml:space="preserve"> </w:t>
      </w:r>
      <w:proofErr w:type="spellStart"/>
      <w:r>
        <w:t>unnd</w:t>
      </w:r>
      <w:proofErr w:type="spellEnd"/>
      <w:r>
        <w:t xml:space="preserve"> </w:t>
      </w:r>
      <w:proofErr w:type="spellStart"/>
      <w:r>
        <w:t>warheit</w:t>
      </w:r>
      <w:proofErr w:type="spellEnd"/>
      <w:r>
        <w:t xml:space="preserve"> </w:t>
      </w:r>
      <w:proofErr w:type="spellStart"/>
      <w:r>
        <w:t>inn</w:t>
      </w:r>
      <w:proofErr w:type="spellEnd"/>
      <w:r>
        <w:t xml:space="preserve"> Christo solche </w:t>
      </w:r>
      <w:proofErr w:type="spellStart"/>
      <w:r>
        <w:t>frucht</w:t>
      </w:r>
      <w:proofErr w:type="spellEnd"/>
      <w:r>
        <w:t xml:space="preserve"> </w:t>
      </w:r>
      <w:proofErr w:type="spellStart"/>
      <w:r>
        <w:t>auff</w:t>
      </w:r>
      <w:proofErr w:type="spellEnd"/>
      <w:r>
        <w:t xml:space="preserve"> erden schaffen / das die </w:t>
      </w:r>
      <w:proofErr w:type="spellStart"/>
      <w:r>
        <w:t>leutte</w:t>
      </w:r>
      <w:proofErr w:type="spellEnd"/>
      <w:r>
        <w:t xml:space="preserve"> </w:t>
      </w:r>
      <w:proofErr w:type="spellStart"/>
      <w:r>
        <w:t>Got</w:t>
      </w:r>
      <w:proofErr w:type="spellEnd"/>
      <w:r>
        <w:t xml:space="preserve"> </w:t>
      </w:r>
      <w:proofErr w:type="spellStart"/>
      <w:r>
        <w:t>umb</w:t>
      </w:r>
      <w:proofErr w:type="spellEnd"/>
      <w:r>
        <w:t xml:space="preserve"> seiner </w:t>
      </w:r>
      <w:proofErr w:type="spellStart"/>
      <w:r>
        <w:t>gnedigen</w:t>
      </w:r>
      <w:proofErr w:type="spellEnd"/>
      <w:r>
        <w:t xml:space="preserve"> </w:t>
      </w:r>
      <w:proofErr w:type="spellStart"/>
      <w:r>
        <w:t>unnd</w:t>
      </w:r>
      <w:proofErr w:type="spellEnd"/>
      <w:r>
        <w:t xml:space="preserve"> </w:t>
      </w:r>
      <w:proofErr w:type="spellStart"/>
      <w:r>
        <w:t>warhafftigen</w:t>
      </w:r>
      <w:proofErr w:type="spellEnd"/>
      <w:r>
        <w:t xml:space="preserve"> </w:t>
      </w:r>
      <w:proofErr w:type="spellStart"/>
      <w:r>
        <w:t>zusagunge</w:t>
      </w:r>
      <w:proofErr w:type="spellEnd"/>
      <w:r>
        <w:t xml:space="preserve"> willen / </w:t>
      </w:r>
      <w:proofErr w:type="spellStart"/>
      <w:r>
        <w:t>anfahen</w:t>
      </w:r>
      <w:proofErr w:type="spellEnd"/>
      <w:r>
        <w:t xml:space="preserve"> zu lieben / </w:t>
      </w:r>
      <w:proofErr w:type="spellStart"/>
      <w:r>
        <w:t>unnd</w:t>
      </w:r>
      <w:proofErr w:type="spellEnd"/>
      <w:r>
        <w:t xml:space="preserve"> nicht gerne von Christo zu reden sondern auch </w:t>
      </w:r>
      <w:proofErr w:type="spellStart"/>
      <w:r>
        <w:t>williglich</w:t>
      </w:r>
      <w:proofErr w:type="spellEnd"/>
      <w:r>
        <w:t xml:space="preserve"> nach den </w:t>
      </w:r>
      <w:proofErr w:type="spellStart"/>
      <w:r>
        <w:t>zehen</w:t>
      </w:r>
      <w:proofErr w:type="spellEnd"/>
      <w:r>
        <w:t xml:space="preserve"> </w:t>
      </w:r>
      <w:proofErr w:type="spellStart"/>
      <w:r>
        <w:t>Gebotten</w:t>
      </w:r>
      <w:proofErr w:type="spellEnd"/>
      <w:r>
        <w:t xml:space="preserve"> zu leben / erscheinet aus dem sieben und </w:t>
      </w:r>
      <w:proofErr w:type="spellStart"/>
      <w:r>
        <w:t>sechtzigsten</w:t>
      </w:r>
      <w:proofErr w:type="spellEnd"/>
      <w:r>
        <w:t xml:space="preserve"> Psalm / </w:t>
      </w:r>
      <w:proofErr w:type="spellStart"/>
      <w:r>
        <w:t>inn</w:t>
      </w:r>
      <w:proofErr w:type="spellEnd"/>
      <w:r>
        <w:t xml:space="preserve"> welchem David nicht alleine Gott </w:t>
      </w:r>
      <w:proofErr w:type="spellStart"/>
      <w:r>
        <w:t>darumb</w:t>
      </w:r>
      <w:proofErr w:type="spellEnd"/>
      <w:r>
        <w:t xml:space="preserve"> lobet und preiset / das er sein Wort gewaltiger </w:t>
      </w:r>
      <w:proofErr w:type="spellStart"/>
      <w:r>
        <w:t>imm</w:t>
      </w:r>
      <w:proofErr w:type="spellEnd"/>
      <w:r>
        <w:t xml:space="preserve"> schwang gehen </w:t>
      </w:r>
      <w:proofErr w:type="spellStart"/>
      <w:r>
        <w:t>liesse</w:t>
      </w:r>
      <w:proofErr w:type="spellEnd"/>
      <w:r>
        <w:t xml:space="preserve"> denn zu keines </w:t>
      </w:r>
      <w:proofErr w:type="spellStart"/>
      <w:r>
        <w:t>Koeniges</w:t>
      </w:r>
      <w:proofErr w:type="spellEnd"/>
      <w:r>
        <w:t xml:space="preserve"> </w:t>
      </w:r>
      <w:proofErr w:type="spellStart"/>
      <w:r>
        <w:t>zeiten</w:t>
      </w:r>
      <w:proofErr w:type="spellEnd"/>
      <w:r>
        <w:t xml:space="preserve"> das Wort </w:t>
      </w:r>
      <w:proofErr w:type="spellStart"/>
      <w:r>
        <w:t>gangen</w:t>
      </w:r>
      <w:proofErr w:type="spellEnd"/>
      <w:r>
        <w:t xml:space="preserve"> ist / sondern auch das es </w:t>
      </w:r>
      <w:proofErr w:type="spellStart"/>
      <w:r>
        <w:t>imm</w:t>
      </w:r>
      <w:proofErr w:type="spellEnd"/>
      <w:r>
        <w:t xml:space="preserve"> Reich Christi </w:t>
      </w:r>
      <w:proofErr w:type="spellStart"/>
      <w:r>
        <w:t>mechtiglich</w:t>
      </w:r>
      <w:proofErr w:type="spellEnd"/>
      <w:r>
        <w:t xml:space="preserve"> </w:t>
      </w:r>
      <w:proofErr w:type="spellStart"/>
      <w:r>
        <w:t>geprediget</w:t>
      </w:r>
      <w:proofErr w:type="spellEnd"/>
      <w:r>
        <w:t xml:space="preserve"> werden </w:t>
      </w:r>
      <w:proofErr w:type="spellStart"/>
      <w:r>
        <w:t>solt</w:t>
      </w:r>
      <w:proofErr w:type="spellEnd"/>
      <w:r>
        <w:t xml:space="preserve"> / denn so spricht er / Es </w:t>
      </w:r>
      <w:proofErr w:type="spellStart"/>
      <w:r>
        <w:t>dancken</w:t>
      </w:r>
      <w:proofErr w:type="spellEnd"/>
      <w:r>
        <w:t xml:space="preserve"> dir Gott alle </w:t>
      </w:r>
      <w:proofErr w:type="spellStart"/>
      <w:r>
        <w:t>voelcker</w:t>
      </w:r>
      <w:proofErr w:type="spellEnd"/>
      <w:r>
        <w:t xml:space="preserve"> / denn das </w:t>
      </w:r>
      <w:proofErr w:type="spellStart"/>
      <w:r>
        <w:t>land</w:t>
      </w:r>
      <w:proofErr w:type="spellEnd"/>
      <w:r>
        <w:t xml:space="preserve"> gibt sein </w:t>
      </w:r>
      <w:proofErr w:type="spellStart"/>
      <w:r>
        <w:t>gewechs</w:t>
      </w:r>
      <w:proofErr w:type="spellEnd"/>
      <w:r>
        <w:t xml:space="preserve"> / welches </w:t>
      </w:r>
      <w:proofErr w:type="spellStart"/>
      <w:r>
        <w:t>mann</w:t>
      </w:r>
      <w:proofErr w:type="spellEnd"/>
      <w:r>
        <w:t xml:space="preserve"> </w:t>
      </w:r>
      <w:proofErr w:type="spellStart"/>
      <w:r>
        <w:t>auff</w:t>
      </w:r>
      <w:proofErr w:type="spellEnd"/>
      <w:r>
        <w:t xml:space="preserve"> diese weise </w:t>
      </w:r>
      <w:proofErr w:type="spellStart"/>
      <w:r>
        <w:t>inn</w:t>
      </w:r>
      <w:proofErr w:type="spellEnd"/>
      <w:r>
        <w:t xml:space="preserve"> unsern Kirchen singet / Das </w:t>
      </w:r>
      <w:proofErr w:type="spellStart"/>
      <w:r>
        <w:t>land</w:t>
      </w:r>
      <w:proofErr w:type="spellEnd"/>
      <w:r>
        <w:t xml:space="preserve"> bringt </w:t>
      </w:r>
      <w:proofErr w:type="spellStart"/>
      <w:r>
        <w:t>frucht</w:t>
      </w:r>
      <w:proofErr w:type="spellEnd"/>
      <w:r>
        <w:t xml:space="preserve"> </w:t>
      </w:r>
      <w:proofErr w:type="spellStart"/>
      <w:r>
        <w:t>unnd</w:t>
      </w:r>
      <w:proofErr w:type="spellEnd"/>
      <w:r>
        <w:t xml:space="preserve"> bessert sich / dein </w:t>
      </w:r>
      <w:proofErr w:type="spellStart"/>
      <w:r>
        <w:t>Wortt</w:t>
      </w:r>
      <w:proofErr w:type="spellEnd"/>
      <w:r>
        <w:t xml:space="preserve"> ist </w:t>
      </w:r>
      <w:proofErr w:type="spellStart"/>
      <w:r>
        <w:t>woll</w:t>
      </w:r>
      <w:proofErr w:type="spellEnd"/>
      <w:r>
        <w:t xml:space="preserve"> geraten. </w:t>
      </w:r>
    </w:p>
    <w:p w14:paraId="0BF38874" w14:textId="77777777" w:rsidR="00677441" w:rsidRDefault="00677441" w:rsidP="00677441">
      <w:pPr>
        <w:pStyle w:val="StandardWeb"/>
      </w:pPr>
      <w:proofErr w:type="spellStart"/>
      <w:r>
        <w:t>Widerumb</w:t>
      </w:r>
      <w:proofErr w:type="spellEnd"/>
      <w:r>
        <w:t xml:space="preserve"> aber wenn Gott nicht </w:t>
      </w:r>
      <w:proofErr w:type="spellStart"/>
      <w:r>
        <w:t>walttet</w:t>
      </w:r>
      <w:proofErr w:type="spellEnd"/>
      <w:r>
        <w:t xml:space="preserve"> / sondern die Gnadenreiche und </w:t>
      </w:r>
      <w:proofErr w:type="spellStart"/>
      <w:r>
        <w:t>Warhafftige</w:t>
      </w:r>
      <w:proofErr w:type="spellEnd"/>
      <w:r>
        <w:t xml:space="preserve"> predigt von Christo stille sein lest / wie gehet es dazu. </w:t>
      </w:r>
    </w:p>
    <w:p w14:paraId="18C6870F" w14:textId="77777777" w:rsidR="00677441" w:rsidRDefault="00677441" w:rsidP="00677441">
      <w:pPr>
        <w:pStyle w:val="StandardWeb"/>
      </w:pPr>
      <w:r>
        <w:t xml:space="preserve">Als Christus spricht / Wenn die </w:t>
      </w:r>
      <w:proofErr w:type="spellStart"/>
      <w:r>
        <w:t>leutte</w:t>
      </w:r>
      <w:proofErr w:type="spellEnd"/>
      <w:r>
        <w:t xml:space="preserve"> schlaffen / so </w:t>
      </w:r>
      <w:proofErr w:type="spellStart"/>
      <w:r>
        <w:t>kompt</w:t>
      </w:r>
      <w:proofErr w:type="spellEnd"/>
      <w:r>
        <w:t xml:space="preserve"> der feind </w:t>
      </w:r>
      <w:proofErr w:type="spellStart"/>
      <w:r>
        <w:t>nd</w:t>
      </w:r>
      <w:proofErr w:type="spellEnd"/>
      <w:r>
        <w:t xml:space="preserve"> </w:t>
      </w:r>
      <w:proofErr w:type="spellStart"/>
      <w:r>
        <w:t>seet</w:t>
      </w:r>
      <w:proofErr w:type="spellEnd"/>
      <w:r>
        <w:t xml:space="preserve"> </w:t>
      </w:r>
      <w:proofErr w:type="spellStart"/>
      <w:r>
        <w:t>ratteln</w:t>
      </w:r>
      <w:proofErr w:type="spellEnd"/>
      <w:r>
        <w:t xml:space="preserve"> unter den </w:t>
      </w:r>
      <w:proofErr w:type="spellStart"/>
      <w:r>
        <w:t>weitzen</w:t>
      </w:r>
      <w:proofErr w:type="spellEnd"/>
      <w:r>
        <w:t xml:space="preserve">. </w:t>
      </w:r>
    </w:p>
    <w:p w14:paraId="133817C7" w14:textId="77777777" w:rsidR="00677441" w:rsidRDefault="00677441" w:rsidP="00677441">
      <w:pPr>
        <w:pStyle w:val="StandardWeb"/>
      </w:pPr>
      <w:r>
        <w:t xml:space="preserve">Wie denn zu Davids und der Aposteln </w:t>
      </w:r>
      <w:proofErr w:type="spellStart"/>
      <w:r>
        <w:t>zeitten</w:t>
      </w:r>
      <w:proofErr w:type="spellEnd"/>
      <w:r>
        <w:t xml:space="preserve"> </w:t>
      </w:r>
      <w:proofErr w:type="spellStart"/>
      <w:r>
        <w:t>geschach</w:t>
      </w:r>
      <w:proofErr w:type="spellEnd"/>
      <w:r>
        <w:t xml:space="preserve"> / </w:t>
      </w:r>
      <w:proofErr w:type="spellStart"/>
      <w:r>
        <w:t>unnd</w:t>
      </w:r>
      <w:proofErr w:type="spellEnd"/>
      <w:r>
        <w:t xml:space="preserve"> nach </w:t>
      </w:r>
      <w:proofErr w:type="spellStart"/>
      <w:r>
        <w:t>unns</w:t>
      </w:r>
      <w:proofErr w:type="spellEnd"/>
      <w:r>
        <w:t xml:space="preserve"> / so wir nicht </w:t>
      </w:r>
      <w:proofErr w:type="spellStart"/>
      <w:r>
        <w:t>vleissiger</w:t>
      </w:r>
      <w:proofErr w:type="spellEnd"/>
      <w:r>
        <w:t xml:space="preserve"> sein werden Gott </w:t>
      </w:r>
      <w:proofErr w:type="spellStart"/>
      <w:r>
        <w:t>umb</w:t>
      </w:r>
      <w:proofErr w:type="spellEnd"/>
      <w:r>
        <w:t xml:space="preserve"> sein heiliges </w:t>
      </w:r>
      <w:proofErr w:type="spellStart"/>
      <w:r>
        <w:t>Wortt</w:t>
      </w:r>
      <w:proofErr w:type="spellEnd"/>
      <w:r>
        <w:t xml:space="preserve"> zu </w:t>
      </w:r>
      <w:proofErr w:type="spellStart"/>
      <w:r>
        <w:t>dancken</w:t>
      </w:r>
      <w:proofErr w:type="spellEnd"/>
      <w:r>
        <w:t xml:space="preserve"> / geschehen wird. </w:t>
      </w:r>
    </w:p>
    <w:p w14:paraId="69F4F226" w14:textId="77777777" w:rsidR="00677441" w:rsidRDefault="00677441" w:rsidP="00677441">
      <w:pPr>
        <w:pStyle w:val="StandardWeb"/>
      </w:pPr>
      <w:r>
        <w:t xml:space="preserve">Denn so bald Gott nach Davids </w:t>
      </w:r>
      <w:proofErr w:type="spellStart"/>
      <w:r>
        <w:t>zeitten</w:t>
      </w:r>
      <w:proofErr w:type="spellEnd"/>
      <w:r>
        <w:t xml:space="preserve"> </w:t>
      </w:r>
      <w:proofErr w:type="spellStart"/>
      <w:r>
        <w:t>auffhoeret</w:t>
      </w:r>
      <w:proofErr w:type="spellEnd"/>
      <w:r>
        <w:t xml:space="preserve"> zu </w:t>
      </w:r>
      <w:proofErr w:type="spellStart"/>
      <w:r>
        <w:t>waltten</w:t>
      </w:r>
      <w:proofErr w:type="spellEnd"/>
      <w:r>
        <w:t xml:space="preserve"> / </w:t>
      </w:r>
      <w:proofErr w:type="spellStart"/>
      <w:r>
        <w:t>unnd</w:t>
      </w:r>
      <w:proofErr w:type="spellEnd"/>
      <w:r>
        <w:t xml:space="preserve"> das </w:t>
      </w:r>
      <w:proofErr w:type="spellStart"/>
      <w:r>
        <w:t>Wortt</w:t>
      </w:r>
      <w:proofErr w:type="spellEnd"/>
      <w:r>
        <w:t xml:space="preserve"> nicht so </w:t>
      </w:r>
      <w:proofErr w:type="spellStart"/>
      <w:r>
        <w:t>vleissig</w:t>
      </w:r>
      <w:proofErr w:type="spellEnd"/>
      <w:r>
        <w:t xml:space="preserve"> von folgenden </w:t>
      </w:r>
      <w:proofErr w:type="spellStart"/>
      <w:r>
        <w:t>Koenigen</w:t>
      </w:r>
      <w:proofErr w:type="spellEnd"/>
      <w:r>
        <w:t xml:space="preserve"> als von David getrieben ward / geriet solcher </w:t>
      </w:r>
      <w:proofErr w:type="spellStart"/>
      <w:r>
        <w:t>unfleiß</w:t>
      </w:r>
      <w:proofErr w:type="spellEnd"/>
      <w:r>
        <w:t xml:space="preserve"> dahin / das Jesus </w:t>
      </w:r>
      <w:proofErr w:type="spellStart"/>
      <w:r>
        <w:t>Syrach</w:t>
      </w:r>
      <w:proofErr w:type="spellEnd"/>
      <w:r>
        <w:t xml:space="preserve"> schreibet / es seien nur drei </w:t>
      </w:r>
      <w:proofErr w:type="spellStart"/>
      <w:r>
        <w:t>Koenig</w:t>
      </w:r>
      <w:proofErr w:type="spellEnd"/>
      <w:r>
        <w:t xml:space="preserve"> gewest die Gottes </w:t>
      </w:r>
      <w:proofErr w:type="spellStart"/>
      <w:r>
        <w:t>Wortt</w:t>
      </w:r>
      <w:proofErr w:type="spellEnd"/>
      <w:r>
        <w:t xml:space="preserve"> </w:t>
      </w:r>
      <w:proofErr w:type="spellStart"/>
      <w:r>
        <w:t>trewlich</w:t>
      </w:r>
      <w:proofErr w:type="spellEnd"/>
      <w:r>
        <w:t xml:space="preserve"> </w:t>
      </w:r>
      <w:proofErr w:type="spellStart"/>
      <w:r>
        <w:t>gefodert</w:t>
      </w:r>
      <w:proofErr w:type="spellEnd"/>
      <w:r>
        <w:t xml:space="preserve"> haben. </w:t>
      </w:r>
    </w:p>
    <w:p w14:paraId="74FA993B" w14:textId="77777777" w:rsidR="00677441" w:rsidRDefault="00677441" w:rsidP="00677441">
      <w:pPr>
        <w:pStyle w:val="StandardWeb"/>
      </w:pPr>
      <w:r>
        <w:t xml:space="preserve">Also gings auch nach der Apostel und </w:t>
      </w:r>
      <w:proofErr w:type="spellStart"/>
      <w:r>
        <w:t>Merterer</w:t>
      </w:r>
      <w:proofErr w:type="spellEnd"/>
      <w:r>
        <w:t xml:space="preserve"> </w:t>
      </w:r>
      <w:proofErr w:type="spellStart"/>
      <w:r>
        <w:t>zeitten</w:t>
      </w:r>
      <w:proofErr w:type="spellEnd"/>
      <w:r>
        <w:t xml:space="preserve"> / da Gott </w:t>
      </w:r>
      <w:proofErr w:type="spellStart"/>
      <w:r>
        <w:t>auffhoeret</w:t>
      </w:r>
      <w:proofErr w:type="spellEnd"/>
      <w:r>
        <w:t xml:space="preserve"> zu </w:t>
      </w:r>
      <w:proofErr w:type="spellStart"/>
      <w:r>
        <w:t>waltten</w:t>
      </w:r>
      <w:proofErr w:type="spellEnd"/>
      <w:r>
        <w:t xml:space="preserve"> / </w:t>
      </w:r>
      <w:proofErr w:type="spellStart"/>
      <w:r>
        <w:t>unnd</w:t>
      </w:r>
      <w:proofErr w:type="spellEnd"/>
      <w:r>
        <w:t xml:space="preserve"> die weg </w:t>
      </w:r>
      <w:proofErr w:type="spellStart"/>
      <w:r>
        <w:t>name</w:t>
      </w:r>
      <w:proofErr w:type="spellEnd"/>
      <w:r>
        <w:t xml:space="preserve"> so den Herrn Jesum </w:t>
      </w:r>
      <w:proofErr w:type="spellStart"/>
      <w:r>
        <w:t>uber</w:t>
      </w:r>
      <w:proofErr w:type="spellEnd"/>
      <w:r>
        <w:t xml:space="preserve"> alles </w:t>
      </w:r>
      <w:proofErr w:type="spellStart"/>
      <w:r>
        <w:t>preiseten</w:t>
      </w:r>
      <w:proofErr w:type="spellEnd"/>
      <w:r>
        <w:t xml:space="preserve"> und </w:t>
      </w:r>
      <w:proofErr w:type="spellStart"/>
      <w:r>
        <w:t>lobeten</w:t>
      </w:r>
      <w:proofErr w:type="spellEnd"/>
      <w:r>
        <w:t xml:space="preserve">. </w:t>
      </w:r>
      <w:proofErr w:type="spellStart"/>
      <w:r>
        <w:t>Sihe</w:t>
      </w:r>
      <w:proofErr w:type="spellEnd"/>
      <w:r>
        <w:t xml:space="preserve"> da kam der leidige Widderchrist </w:t>
      </w:r>
      <w:proofErr w:type="spellStart"/>
      <w:r>
        <w:t>unn</w:t>
      </w:r>
      <w:proofErr w:type="spellEnd"/>
      <w:r>
        <w:t xml:space="preserve"> setzte sich </w:t>
      </w:r>
      <w:proofErr w:type="spellStart"/>
      <w:r>
        <w:t>inn</w:t>
      </w:r>
      <w:proofErr w:type="spellEnd"/>
      <w:r>
        <w:t xml:space="preserve"> Tempel Gottes </w:t>
      </w:r>
      <w:proofErr w:type="spellStart"/>
      <w:r>
        <w:t>unn</w:t>
      </w:r>
      <w:proofErr w:type="spellEnd"/>
      <w:r>
        <w:t xml:space="preserve"> erhebet sich </w:t>
      </w:r>
      <w:proofErr w:type="spellStart"/>
      <w:r>
        <w:t>uber</w:t>
      </w:r>
      <w:proofErr w:type="spellEnd"/>
      <w:r>
        <w:t xml:space="preserve"> alles das Gott und Gottes dienst </w:t>
      </w:r>
      <w:proofErr w:type="spellStart"/>
      <w:r>
        <w:t>heist</w:t>
      </w:r>
      <w:proofErr w:type="spellEnd"/>
      <w:r>
        <w:t xml:space="preserve">. Denn das des Bapsts Ehe </w:t>
      </w:r>
      <w:proofErr w:type="spellStart"/>
      <w:r>
        <w:t>unn</w:t>
      </w:r>
      <w:proofErr w:type="spellEnd"/>
      <w:r>
        <w:t xml:space="preserve"> speise verbieten / so viel und mancherlei </w:t>
      </w:r>
      <w:proofErr w:type="spellStart"/>
      <w:r>
        <w:t>verdamlicher</w:t>
      </w:r>
      <w:proofErr w:type="spellEnd"/>
      <w:r>
        <w:t xml:space="preserve"> </w:t>
      </w:r>
      <w:proofErr w:type="spellStart"/>
      <w:r>
        <w:t>Secten</w:t>
      </w:r>
      <w:proofErr w:type="spellEnd"/>
      <w:r>
        <w:t xml:space="preserve"> und Orden anrichten / unter dem Namen Christi / der gemeine Gottes </w:t>
      </w:r>
      <w:proofErr w:type="spellStart"/>
      <w:r>
        <w:t>dz</w:t>
      </w:r>
      <w:proofErr w:type="spellEnd"/>
      <w:r>
        <w:t xml:space="preserve"> Blut Jesu nicht </w:t>
      </w:r>
      <w:proofErr w:type="spellStart"/>
      <w:r>
        <w:t>goennen</w:t>
      </w:r>
      <w:proofErr w:type="spellEnd"/>
      <w:r>
        <w:t xml:space="preserve"> / und andere </w:t>
      </w:r>
      <w:proofErr w:type="spellStart"/>
      <w:r>
        <w:t>krefftige</w:t>
      </w:r>
      <w:proofErr w:type="spellEnd"/>
      <w:r>
        <w:t xml:space="preserve"> </w:t>
      </w:r>
      <w:proofErr w:type="spellStart"/>
      <w:r>
        <w:t>irthumb</w:t>
      </w:r>
      <w:proofErr w:type="spellEnd"/>
      <w:r>
        <w:t xml:space="preserve"> / </w:t>
      </w:r>
      <w:proofErr w:type="spellStart"/>
      <w:r>
        <w:t>umb</w:t>
      </w:r>
      <w:proofErr w:type="spellEnd"/>
      <w:r>
        <w:t xml:space="preserve"> nichts anders willen so gewaltiglich </w:t>
      </w:r>
      <w:proofErr w:type="spellStart"/>
      <w:r>
        <w:t>inn</w:t>
      </w:r>
      <w:proofErr w:type="spellEnd"/>
      <w:r>
        <w:t xml:space="preserve"> die Wellt eingerissen seien / denn das Gottes </w:t>
      </w:r>
      <w:proofErr w:type="spellStart"/>
      <w:r>
        <w:t>zorn</w:t>
      </w:r>
      <w:proofErr w:type="spellEnd"/>
      <w:r>
        <w:t xml:space="preserve"> alle zeit </w:t>
      </w:r>
      <w:proofErr w:type="spellStart"/>
      <w:r>
        <w:t>irthumb</w:t>
      </w:r>
      <w:proofErr w:type="spellEnd"/>
      <w:r>
        <w:t xml:space="preserve"> pfleget zu senden / wenn </w:t>
      </w:r>
      <w:proofErr w:type="spellStart"/>
      <w:r>
        <w:t>mann</w:t>
      </w:r>
      <w:proofErr w:type="spellEnd"/>
      <w:r>
        <w:t xml:space="preserve"> des </w:t>
      </w:r>
      <w:proofErr w:type="spellStart"/>
      <w:r>
        <w:t>worts</w:t>
      </w:r>
      <w:proofErr w:type="spellEnd"/>
      <w:r>
        <w:t xml:space="preserve"> </w:t>
      </w:r>
      <w:proofErr w:type="spellStart"/>
      <w:r>
        <w:t>uberdrüssig</w:t>
      </w:r>
      <w:proofErr w:type="spellEnd"/>
      <w:r>
        <w:t xml:space="preserve"> / und müde wird den Heiland Jesum </w:t>
      </w:r>
      <w:proofErr w:type="spellStart"/>
      <w:r>
        <w:t>uber</w:t>
      </w:r>
      <w:proofErr w:type="spellEnd"/>
      <w:r>
        <w:t xml:space="preserve"> alles zu lieben </w:t>
      </w:r>
      <w:proofErr w:type="spellStart"/>
      <w:r>
        <w:t>unnd</w:t>
      </w:r>
      <w:proofErr w:type="spellEnd"/>
      <w:r>
        <w:t xml:space="preserve"> loben / das beweise ich mit dem andern Capitel der andern Epistel an die Thessalonicher. </w:t>
      </w:r>
    </w:p>
    <w:p w14:paraId="4CD56F2F" w14:textId="77777777" w:rsidR="00677441" w:rsidRDefault="00677441" w:rsidP="00677441">
      <w:pPr>
        <w:pStyle w:val="StandardWeb"/>
      </w:pPr>
      <w:r>
        <w:t xml:space="preserve">Gott gebe aber das </w:t>
      </w:r>
      <w:proofErr w:type="spellStart"/>
      <w:r>
        <w:t>unns</w:t>
      </w:r>
      <w:proofErr w:type="spellEnd"/>
      <w:r>
        <w:t xml:space="preserve"> Deutschen / </w:t>
      </w:r>
      <w:proofErr w:type="spellStart"/>
      <w:r>
        <w:t>umb</w:t>
      </w:r>
      <w:proofErr w:type="spellEnd"/>
      <w:r>
        <w:t xml:space="preserve"> der </w:t>
      </w:r>
      <w:proofErr w:type="spellStart"/>
      <w:r>
        <w:t>grossen</w:t>
      </w:r>
      <w:proofErr w:type="spellEnd"/>
      <w:r>
        <w:t xml:space="preserve"> </w:t>
      </w:r>
      <w:proofErr w:type="spellStart"/>
      <w:r>
        <w:t>undanckbarkeit</w:t>
      </w:r>
      <w:proofErr w:type="spellEnd"/>
      <w:r>
        <w:t xml:space="preserve"> willen / das </w:t>
      </w:r>
      <w:proofErr w:type="spellStart"/>
      <w:r>
        <w:t>Wortt</w:t>
      </w:r>
      <w:proofErr w:type="spellEnd"/>
      <w:r>
        <w:t xml:space="preserve"> auch nicht </w:t>
      </w:r>
      <w:proofErr w:type="spellStart"/>
      <w:r>
        <w:t>genomen</w:t>
      </w:r>
      <w:proofErr w:type="spellEnd"/>
      <w:r>
        <w:t xml:space="preserve"> werde / </w:t>
      </w:r>
      <w:proofErr w:type="spellStart"/>
      <w:r>
        <w:t>unnd</w:t>
      </w:r>
      <w:proofErr w:type="spellEnd"/>
      <w:r>
        <w:t xml:space="preserve"> als denn das letzte </w:t>
      </w:r>
      <w:proofErr w:type="spellStart"/>
      <w:r>
        <w:t>erger</w:t>
      </w:r>
      <w:proofErr w:type="spellEnd"/>
      <w:r>
        <w:t xml:space="preserve"> werde denn das erste. </w:t>
      </w:r>
    </w:p>
    <w:p w14:paraId="33173691" w14:textId="77777777" w:rsidR="00677441" w:rsidRDefault="00677441" w:rsidP="00677441">
      <w:pPr>
        <w:pStyle w:val="StandardWeb"/>
      </w:pPr>
      <w:r>
        <w:t xml:space="preserve">Denn ich </w:t>
      </w:r>
      <w:proofErr w:type="spellStart"/>
      <w:r>
        <w:t>hoere</w:t>
      </w:r>
      <w:proofErr w:type="spellEnd"/>
      <w:r>
        <w:t xml:space="preserve"> bereit einen wind sausen der also brauset / es seien die viel </w:t>
      </w:r>
      <w:proofErr w:type="spellStart"/>
      <w:r>
        <w:t>erger</w:t>
      </w:r>
      <w:proofErr w:type="spellEnd"/>
      <w:r>
        <w:t xml:space="preserve"> denn </w:t>
      </w:r>
      <w:proofErr w:type="spellStart"/>
      <w:r>
        <w:t>Turcken</w:t>
      </w:r>
      <w:proofErr w:type="spellEnd"/>
      <w:r>
        <w:t xml:space="preserve"> / so den Herrn Jesum loben und preisen / als David hie </w:t>
      </w:r>
      <w:proofErr w:type="spellStart"/>
      <w:r>
        <w:t>leret</w:t>
      </w:r>
      <w:proofErr w:type="spellEnd"/>
      <w:r>
        <w:t xml:space="preserve"> / Mann </w:t>
      </w:r>
      <w:proofErr w:type="spellStart"/>
      <w:r>
        <w:t>vermüge</w:t>
      </w:r>
      <w:proofErr w:type="spellEnd"/>
      <w:r>
        <w:t xml:space="preserve"> auch nicht dem </w:t>
      </w:r>
      <w:proofErr w:type="spellStart"/>
      <w:r>
        <w:t>Turcken</w:t>
      </w:r>
      <w:proofErr w:type="spellEnd"/>
      <w:r>
        <w:t xml:space="preserve"> widderstehen / es seien denn zuvor solche </w:t>
      </w:r>
      <w:proofErr w:type="spellStart"/>
      <w:r>
        <w:t>prediger</w:t>
      </w:r>
      <w:proofErr w:type="spellEnd"/>
      <w:r>
        <w:t xml:space="preserve"> des Herrn Jesu vertilget. O Widderchrist. </w:t>
      </w:r>
    </w:p>
    <w:p w14:paraId="1C952003" w14:textId="77777777" w:rsidR="00677441" w:rsidRDefault="00677441" w:rsidP="00677441">
      <w:pPr>
        <w:pStyle w:val="StandardWeb"/>
      </w:pPr>
      <w:r>
        <w:t xml:space="preserve">O </w:t>
      </w:r>
      <w:proofErr w:type="spellStart"/>
      <w:r>
        <w:t>Grewel</w:t>
      </w:r>
      <w:proofErr w:type="spellEnd"/>
      <w:r>
        <w:t xml:space="preserve">. </w:t>
      </w:r>
      <w:proofErr w:type="spellStart"/>
      <w:r>
        <w:t>Danckestu</w:t>
      </w:r>
      <w:proofErr w:type="spellEnd"/>
      <w:r>
        <w:t xml:space="preserve"> Gott also für alle </w:t>
      </w:r>
      <w:proofErr w:type="spellStart"/>
      <w:r>
        <w:t>wolthat</w:t>
      </w:r>
      <w:proofErr w:type="spellEnd"/>
      <w:r>
        <w:t xml:space="preserve"> aller Wellt durch Christum erzeiget. Aber was gehet </w:t>
      </w:r>
      <w:proofErr w:type="spellStart"/>
      <w:r>
        <w:t>unns</w:t>
      </w:r>
      <w:proofErr w:type="spellEnd"/>
      <w:r>
        <w:t xml:space="preserve"> der </w:t>
      </w:r>
      <w:proofErr w:type="spellStart"/>
      <w:r>
        <w:t>mensch</w:t>
      </w:r>
      <w:proofErr w:type="spellEnd"/>
      <w:r>
        <w:t xml:space="preserve"> der </w:t>
      </w:r>
      <w:proofErr w:type="spellStart"/>
      <w:r>
        <w:t>sünden</w:t>
      </w:r>
      <w:proofErr w:type="spellEnd"/>
      <w:r>
        <w:t xml:space="preserve"> </w:t>
      </w:r>
      <w:proofErr w:type="spellStart"/>
      <w:r>
        <w:t>unnd</w:t>
      </w:r>
      <w:proofErr w:type="spellEnd"/>
      <w:r>
        <w:t xml:space="preserve"> das </w:t>
      </w:r>
      <w:proofErr w:type="spellStart"/>
      <w:r>
        <w:t>kind</w:t>
      </w:r>
      <w:proofErr w:type="spellEnd"/>
      <w:r>
        <w:t xml:space="preserve"> des </w:t>
      </w:r>
      <w:proofErr w:type="spellStart"/>
      <w:r>
        <w:t>verderbens</w:t>
      </w:r>
      <w:proofErr w:type="spellEnd"/>
      <w:r>
        <w:t xml:space="preserve"> an. Sintemal der Herr Jesus bereits so </w:t>
      </w:r>
      <w:proofErr w:type="spellStart"/>
      <w:r>
        <w:t>mechtiglich</w:t>
      </w:r>
      <w:proofErr w:type="spellEnd"/>
      <w:r>
        <w:t xml:space="preserve"> angefangen hat den </w:t>
      </w:r>
      <w:proofErr w:type="spellStart"/>
      <w:r>
        <w:t>seliben</w:t>
      </w:r>
      <w:proofErr w:type="spellEnd"/>
      <w:r>
        <w:t xml:space="preserve"> mit dem Geist seines </w:t>
      </w:r>
      <w:proofErr w:type="spellStart"/>
      <w:r>
        <w:t>mundes</w:t>
      </w:r>
      <w:proofErr w:type="spellEnd"/>
      <w:r>
        <w:t xml:space="preserve"> </w:t>
      </w:r>
      <w:proofErr w:type="spellStart"/>
      <w:r>
        <w:t>zutilgen</w:t>
      </w:r>
      <w:proofErr w:type="spellEnd"/>
      <w:r>
        <w:t xml:space="preserve"> / </w:t>
      </w:r>
      <w:proofErr w:type="spellStart"/>
      <w:r>
        <w:t>unnd</w:t>
      </w:r>
      <w:proofErr w:type="spellEnd"/>
      <w:r>
        <w:t xml:space="preserve"> </w:t>
      </w:r>
      <w:proofErr w:type="spellStart"/>
      <w:r>
        <w:t>wirdt</w:t>
      </w:r>
      <w:proofErr w:type="spellEnd"/>
      <w:r>
        <w:t xml:space="preserve"> auch bald durch seine </w:t>
      </w:r>
      <w:proofErr w:type="spellStart"/>
      <w:r>
        <w:t>zukunfft</w:t>
      </w:r>
      <w:proofErr w:type="spellEnd"/>
      <w:r>
        <w:t xml:space="preserve"> / einen gar aus mit im machen. </w:t>
      </w:r>
    </w:p>
    <w:p w14:paraId="1FF9C392" w14:textId="77777777" w:rsidR="00677441" w:rsidRDefault="00677441" w:rsidP="00677441">
      <w:pPr>
        <w:pStyle w:val="StandardWeb"/>
      </w:pPr>
      <w:r>
        <w:t xml:space="preserve">So last den Widderchrist </w:t>
      </w:r>
      <w:proofErr w:type="spellStart"/>
      <w:r>
        <w:t>hinfaren</w:t>
      </w:r>
      <w:proofErr w:type="spellEnd"/>
      <w:r>
        <w:t xml:space="preserve"> da er hin </w:t>
      </w:r>
      <w:proofErr w:type="spellStart"/>
      <w:r>
        <w:t>gehoeret</w:t>
      </w:r>
      <w:proofErr w:type="spellEnd"/>
      <w:r>
        <w:t xml:space="preserve"> / und uns Gott vom </w:t>
      </w:r>
      <w:proofErr w:type="spellStart"/>
      <w:r>
        <w:t>himel</w:t>
      </w:r>
      <w:proofErr w:type="spellEnd"/>
      <w:r>
        <w:t xml:space="preserve"> loben und </w:t>
      </w:r>
      <w:proofErr w:type="spellStart"/>
      <w:r>
        <w:t>dancksagen</w:t>
      </w:r>
      <w:proofErr w:type="spellEnd"/>
      <w:r>
        <w:t xml:space="preserve"> das der heilig Geist durch den </w:t>
      </w:r>
      <w:proofErr w:type="spellStart"/>
      <w:r>
        <w:t>mund</w:t>
      </w:r>
      <w:proofErr w:type="spellEnd"/>
      <w:r>
        <w:t xml:space="preserve"> Davids hie spricht / das Gott seine Gnad </w:t>
      </w:r>
      <w:proofErr w:type="spellStart"/>
      <w:r>
        <w:t>unnd</w:t>
      </w:r>
      <w:proofErr w:type="spellEnd"/>
      <w:r>
        <w:t xml:space="preserve"> </w:t>
      </w:r>
      <w:proofErr w:type="spellStart"/>
      <w:r>
        <w:t>warheit</w:t>
      </w:r>
      <w:proofErr w:type="spellEnd"/>
      <w:r>
        <w:t xml:space="preserve"> </w:t>
      </w:r>
      <w:proofErr w:type="spellStart"/>
      <w:r>
        <w:t>uber</w:t>
      </w:r>
      <w:proofErr w:type="spellEnd"/>
      <w:r>
        <w:t xml:space="preserve"> uns </w:t>
      </w:r>
      <w:proofErr w:type="spellStart"/>
      <w:r>
        <w:t>inn</w:t>
      </w:r>
      <w:proofErr w:type="spellEnd"/>
      <w:r>
        <w:t xml:space="preserve"> </w:t>
      </w:r>
      <w:proofErr w:type="spellStart"/>
      <w:r>
        <w:t>ewigkeit</w:t>
      </w:r>
      <w:proofErr w:type="spellEnd"/>
      <w:r>
        <w:t xml:space="preserve"> walten lasse. </w:t>
      </w:r>
    </w:p>
    <w:p w14:paraId="4BD07F85" w14:textId="77777777" w:rsidR="00677441" w:rsidRDefault="00677441" w:rsidP="00677441">
      <w:pPr>
        <w:pStyle w:val="StandardWeb"/>
      </w:pPr>
      <w:r>
        <w:t xml:space="preserve">Denn wie keine bessere </w:t>
      </w:r>
      <w:proofErr w:type="spellStart"/>
      <w:r>
        <w:t>kunst</w:t>
      </w:r>
      <w:proofErr w:type="spellEnd"/>
      <w:r>
        <w:t xml:space="preserve"> ist Gott fürchten zu lernen / denn Gottes Gesetz und </w:t>
      </w:r>
      <w:proofErr w:type="spellStart"/>
      <w:r>
        <w:t>dreuwortte</w:t>
      </w:r>
      <w:proofErr w:type="spellEnd"/>
      <w:r>
        <w:t xml:space="preserve"> </w:t>
      </w:r>
      <w:proofErr w:type="spellStart"/>
      <w:r>
        <w:t>hoeren</w:t>
      </w:r>
      <w:proofErr w:type="spellEnd"/>
      <w:r>
        <w:t xml:space="preserve"> / </w:t>
      </w:r>
      <w:proofErr w:type="spellStart"/>
      <w:r>
        <w:t>gleuben</w:t>
      </w:r>
      <w:proofErr w:type="spellEnd"/>
      <w:r>
        <w:t xml:space="preserve"> / </w:t>
      </w:r>
      <w:proofErr w:type="spellStart"/>
      <w:r>
        <w:t>dencken</w:t>
      </w:r>
      <w:proofErr w:type="spellEnd"/>
      <w:r>
        <w:t xml:space="preserve"> / weil </w:t>
      </w:r>
      <w:proofErr w:type="spellStart"/>
      <w:r>
        <w:t>Got</w:t>
      </w:r>
      <w:proofErr w:type="spellEnd"/>
      <w:r>
        <w:t xml:space="preserve"> spricht / Ich </w:t>
      </w:r>
      <w:proofErr w:type="spellStart"/>
      <w:r>
        <w:t>wil</w:t>
      </w:r>
      <w:proofErr w:type="spellEnd"/>
      <w:r>
        <w:t xml:space="preserve"> die </w:t>
      </w:r>
      <w:proofErr w:type="spellStart"/>
      <w:r>
        <w:t>missethat</w:t>
      </w:r>
      <w:proofErr w:type="spellEnd"/>
      <w:r>
        <w:t xml:space="preserve"> heimsuchen / so wird er mich und dich gewißlich plagen / so wir das Gesetz </w:t>
      </w:r>
      <w:proofErr w:type="spellStart"/>
      <w:r>
        <w:t>ubertretten</w:t>
      </w:r>
      <w:proofErr w:type="spellEnd"/>
      <w:r>
        <w:t xml:space="preserve"> / </w:t>
      </w:r>
      <w:proofErr w:type="spellStart"/>
      <w:r>
        <w:t>darumb</w:t>
      </w:r>
      <w:proofErr w:type="spellEnd"/>
      <w:r>
        <w:t xml:space="preserve"> last uns nicht </w:t>
      </w:r>
      <w:proofErr w:type="spellStart"/>
      <w:r>
        <w:t>dencken</w:t>
      </w:r>
      <w:proofErr w:type="spellEnd"/>
      <w:r>
        <w:t xml:space="preserve"> / reden / thun so </w:t>
      </w:r>
      <w:proofErr w:type="spellStart"/>
      <w:r>
        <w:t>widder</w:t>
      </w:r>
      <w:proofErr w:type="spellEnd"/>
      <w:r>
        <w:t xml:space="preserve"> Gottes </w:t>
      </w:r>
      <w:proofErr w:type="spellStart"/>
      <w:r>
        <w:t>gepot</w:t>
      </w:r>
      <w:proofErr w:type="spellEnd"/>
      <w:r>
        <w:t xml:space="preserve"> ist. Also ist keine bessere weise Gott </w:t>
      </w:r>
      <w:proofErr w:type="spellStart"/>
      <w:r>
        <w:t>trawen</w:t>
      </w:r>
      <w:proofErr w:type="spellEnd"/>
      <w:r>
        <w:t xml:space="preserve"> zu lernen / den Gottes </w:t>
      </w:r>
      <w:proofErr w:type="spellStart"/>
      <w:r>
        <w:t>zusagunge</w:t>
      </w:r>
      <w:proofErr w:type="spellEnd"/>
      <w:r>
        <w:t xml:space="preserve"> von Christo </w:t>
      </w:r>
      <w:proofErr w:type="spellStart"/>
      <w:r>
        <w:t>hoeren</w:t>
      </w:r>
      <w:proofErr w:type="spellEnd"/>
      <w:r>
        <w:t xml:space="preserve"> predigen / </w:t>
      </w:r>
      <w:proofErr w:type="spellStart"/>
      <w:r>
        <w:t>gleuben</w:t>
      </w:r>
      <w:proofErr w:type="spellEnd"/>
      <w:r>
        <w:t xml:space="preserve"> / </w:t>
      </w:r>
      <w:proofErr w:type="spellStart"/>
      <w:r>
        <w:t>dencken</w:t>
      </w:r>
      <w:proofErr w:type="spellEnd"/>
      <w:r>
        <w:t xml:space="preserve"> / weil Gott spricht / er </w:t>
      </w:r>
      <w:proofErr w:type="spellStart"/>
      <w:r>
        <w:t>woelle</w:t>
      </w:r>
      <w:proofErr w:type="spellEnd"/>
      <w:r>
        <w:t xml:space="preserve"> unser Gott sein und unser </w:t>
      </w:r>
      <w:proofErr w:type="spellStart"/>
      <w:r>
        <w:t>sünde</w:t>
      </w:r>
      <w:proofErr w:type="spellEnd"/>
      <w:r>
        <w:t xml:space="preserve"> nimmer mehr </w:t>
      </w:r>
      <w:proofErr w:type="spellStart"/>
      <w:r>
        <w:t>gedencken</w:t>
      </w:r>
      <w:proofErr w:type="spellEnd"/>
      <w:r>
        <w:t xml:space="preserve"> / so wird er gewißlich </w:t>
      </w:r>
      <w:proofErr w:type="spellStart"/>
      <w:r>
        <w:t>umb</w:t>
      </w:r>
      <w:proofErr w:type="spellEnd"/>
      <w:r>
        <w:t xml:space="preserve"> nichts anders willen mein </w:t>
      </w:r>
      <w:proofErr w:type="spellStart"/>
      <w:r>
        <w:t>gnediger</w:t>
      </w:r>
      <w:proofErr w:type="spellEnd"/>
      <w:r>
        <w:t xml:space="preserve"> Herr sein und alle </w:t>
      </w:r>
      <w:proofErr w:type="spellStart"/>
      <w:r>
        <w:t>sünde</w:t>
      </w:r>
      <w:proofErr w:type="spellEnd"/>
      <w:r>
        <w:t xml:space="preserve"> vergeben / den das er </w:t>
      </w:r>
      <w:proofErr w:type="spellStart"/>
      <w:r>
        <w:t>solchs</w:t>
      </w:r>
      <w:proofErr w:type="spellEnd"/>
      <w:r>
        <w:t xml:space="preserve"> </w:t>
      </w:r>
      <w:proofErr w:type="spellStart"/>
      <w:r>
        <w:t>inn</w:t>
      </w:r>
      <w:proofErr w:type="spellEnd"/>
      <w:r>
        <w:t xml:space="preserve"> Christo </w:t>
      </w:r>
      <w:proofErr w:type="spellStart"/>
      <w:r>
        <w:t>zugesaget</w:t>
      </w:r>
      <w:proofErr w:type="spellEnd"/>
      <w:r>
        <w:t xml:space="preserve"> / </w:t>
      </w:r>
      <w:proofErr w:type="spellStart"/>
      <w:r>
        <w:t>unn</w:t>
      </w:r>
      <w:proofErr w:type="spellEnd"/>
      <w:r>
        <w:t xml:space="preserve"> ich es </w:t>
      </w:r>
      <w:proofErr w:type="spellStart"/>
      <w:r>
        <w:t>gleube</w:t>
      </w:r>
      <w:proofErr w:type="spellEnd"/>
      <w:r>
        <w:t xml:space="preserve">. Denn das auch Gott alleine die </w:t>
      </w:r>
      <w:proofErr w:type="spellStart"/>
      <w:r>
        <w:t>menschen</w:t>
      </w:r>
      <w:proofErr w:type="spellEnd"/>
      <w:r>
        <w:t xml:space="preserve"> gerecht achten und selig machen </w:t>
      </w:r>
      <w:proofErr w:type="spellStart"/>
      <w:r>
        <w:t>woelle</w:t>
      </w:r>
      <w:proofErr w:type="spellEnd"/>
      <w:r>
        <w:t xml:space="preserve"> / die sich für seinen </w:t>
      </w:r>
      <w:proofErr w:type="spellStart"/>
      <w:r>
        <w:t>dreuwortten</w:t>
      </w:r>
      <w:proofErr w:type="spellEnd"/>
      <w:r>
        <w:t xml:space="preserve"> fürchten und seinen </w:t>
      </w:r>
      <w:proofErr w:type="spellStart"/>
      <w:r>
        <w:t>verheissungen</w:t>
      </w:r>
      <w:proofErr w:type="spellEnd"/>
      <w:r>
        <w:t xml:space="preserve"> </w:t>
      </w:r>
      <w:proofErr w:type="spellStart"/>
      <w:r>
        <w:t>trawen</w:t>
      </w:r>
      <w:proofErr w:type="spellEnd"/>
      <w:r>
        <w:t xml:space="preserve"> / das beweise ich mit dem Psalmen der also spricht / </w:t>
      </w:r>
      <w:proofErr w:type="spellStart"/>
      <w:r>
        <w:t>Sihe</w:t>
      </w:r>
      <w:proofErr w:type="spellEnd"/>
      <w:r>
        <w:t xml:space="preserve"> des Herrn </w:t>
      </w:r>
      <w:proofErr w:type="spellStart"/>
      <w:r>
        <w:t>augen</w:t>
      </w:r>
      <w:proofErr w:type="spellEnd"/>
      <w:r>
        <w:t xml:space="preserve"> sehen </w:t>
      </w:r>
      <w:proofErr w:type="spellStart"/>
      <w:r>
        <w:t>auff</w:t>
      </w:r>
      <w:proofErr w:type="spellEnd"/>
      <w:r>
        <w:t xml:space="preserve"> die so </w:t>
      </w:r>
      <w:proofErr w:type="spellStart"/>
      <w:r>
        <w:t>inn</w:t>
      </w:r>
      <w:proofErr w:type="spellEnd"/>
      <w:r>
        <w:t xml:space="preserve"> fürchten und </w:t>
      </w:r>
      <w:proofErr w:type="spellStart"/>
      <w:r>
        <w:t>auff</w:t>
      </w:r>
      <w:proofErr w:type="spellEnd"/>
      <w:r>
        <w:t xml:space="preserve"> seine </w:t>
      </w:r>
      <w:proofErr w:type="spellStart"/>
      <w:r>
        <w:t>gütte</w:t>
      </w:r>
      <w:proofErr w:type="spellEnd"/>
      <w:r>
        <w:t xml:space="preserve"> hoffen / das er </w:t>
      </w:r>
      <w:proofErr w:type="spellStart"/>
      <w:r>
        <w:t>ire</w:t>
      </w:r>
      <w:proofErr w:type="spellEnd"/>
      <w:r>
        <w:t xml:space="preserve"> </w:t>
      </w:r>
      <w:proofErr w:type="spellStart"/>
      <w:r>
        <w:t>sele</w:t>
      </w:r>
      <w:proofErr w:type="spellEnd"/>
      <w:r>
        <w:t xml:space="preserve"> vom Tod errette / und </w:t>
      </w:r>
      <w:proofErr w:type="spellStart"/>
      <w:r>
        <w:t>ernere</w:t>
      </w:r>
      <w:proofErr w:type="spellEnd"/>
      <w:r>
        <w:t xml:space="preserve"> sie </w:t>
      </w:r>
      <w:proofErr w:type="spellStart"/>
      <w:r>
        <w:t>inn</w:t>
      </w:r>
      <w:proofErr w:type="spellEnd"/>
      <w:r>
        <w:t xml:space="preserve"> </w:t>
      </w:r>
      <w:proofErr w:type="spellStart"/>
      <w:r>
        <w:t>thewrung</w:t>
      </w:r>
      <w:proofErr w:type="spellEnd"/>
      <w:r>
        <w:t xml:space="preserve">. </w:t>
      </w:r>
    </w:p>
    <w:p w14:paraId="18B8F619" w14:textId="77777777" w:rsidR="00677441" w:rsidRDefault="00677441" w:rsidP="00677441">
      <w:pPr>
        <w:pStyle w:val="StandardWeb"/>
      </w:pPr>
      <w:proofErr w:type="spellStart"/>
      <w:r>
        <w:t>Drumb</w:t>
      </w:r>
      <w:proofErr w:type="spellEnd"/>
      <w:r>
        <w:t xml:space="preserve"> das David </w:t>
      </w:r>
      <w:proofErr w:type="spellStart"/>
      <w:r>
        <w:t>umb</w:t>
      </w:r>
      <w:proofErr w:type="spellEnd"/>
      <w:r>
        <w:t xml:space="preserve"> nichts anders willen hie spreche / Gottes </w:t>
      </w:r>
      <w:proofErr w:type="spellStart"/>
      <w:r>
        <w:t>gnad</w:t>
      </w:r>
      <w:proofErr w:type="spellEnd"/>
      <w:r>
        <w:t xml:space="preserve"> und </w:t>
      </w:r>
      <w:proofErr w:type="spellStart"/>
      <w:r>
        <w:t>warheit</w:t>
      </w:r>
      <w:proofErr w:type="spellEnd"/>
      <w:r>
        <w:t xml:space="preserve"> waltet </w:t>
      </w:r>
      <w:proofErr w:type="spellStart"/>
      <w:r>
        <w:t>uber</w:t>
      </w:r>
      <w:proofErr w:type="spellEnd"/>
      <w:r>
        <w:t xml:space="preserve"> uns / denn das er uns damit </w:t>
      </w:r>
      <w:proofErr w:type="spellStart"/>
      <w:r>
        <w:t>lere</w:t>
      </w:r>
      <w:proofErr w:type="spellEnd"/>
      <w:r>
        <w:t xml:space="preserve"> das aller heiligen keine andere </w:t>
      </w:r>
      <w:proofErr w:type="spellStart"/>
      <w:r>
        <w:t>kunst</w:t>
      </w:r>
      <w:proofErr w:type="spellEnd"/>
      <w:r>
        <w:t xml:space="preserve"> </w:t>
      </w:r>
      <w:proofErr w:type="spellStart"/>
      <w:r>
        <w:t>seie</w:t>
      </w:r>
      <w:proofErr w:type="spellEnd"/>
      <w:r>
        <w:t xml:space="preserve"> / Gottes </w:t>
      </w:r>
      <w:proofErr w:type="spellStart"/>
      <w:r>
        <w:t>warheit</w:t>
      </w:r>
      <w:proofErr w:type="spellEnd"/>
      <w:r>
        <w:t xml:space="preserve"> und </w:t>
      </w:r>
      <w:proofErr w:type="spellStart"/>
      <w:r>
        <w:t>gnad</w:t>
      </w:r>
      <w:proofErr w:type="spellEnd"/>
      <w:r>
        <w:t xml:space="preserve"> / das ist / </w:t>
      </w:r>
      <w:proofErr w:type="spellStart"/>
      <w:r>
        <w:t>vergebung</w:t>
      </w:r>
      <w:proofErr w:type="spellEnd"/>
      <w:r>
        <w:t xml:space="preserve"> aller </w:t>
      </w:r>
      <w:proofErr w:type="spellStart"/>
      <w:r>
        <w:t>suenden</w:t>
      </w:r>
      <w:proofErr w:type="spellEnd"/>
      <w:r>
        <w:t xml:space="preserve"> und das </w:t>
      </w:r>
      <w:proofErr w:type="spellStart"/>
      <w:r>
        <w:t>ewigeleben</w:t>
      </w:r>
      <w:proofErr w:type="spellEnd"/>
      <w:r>
        <w:t xml:space="preserve"> / </w:t>
      </w:r>
      <w:proofErr w:type="spellStart"/>
      <w:r>
        <w:t>zuerlangen</w:t>
      </w:r>
      <w:proofErr w:type="spellEnd"/>
      <w:r>
        <w:t xml:space="preserve"> / denn </w:t>
      </w:r>
      <w:proofErr w:type="spellStart"/>
      <w:r>
        <w:t>festiglich</w:t>
      </w:r>
      <w:proofErr w:type="spellEnd"/>
      <w:r>
        <w:t xml:space="preserve"> </w:t>
      </w:r>
      <w:proofErr w:type="spellStart"/>
      <w:r>
        <w:t>gleuben</w:t>
      </w:r>
      <w:proofErr w:type="spellEnd"/>
      <w:r>
        <w:t xml:space="preserve"> / das alle Gottes </w:t>
      </w:r>
      <w:proofErr w:type="spellStart"/>
      <w:r>
        <w:t>verheissunge</w:t>
      </w:r>
      <w:proofErr w:type="spellEnd"/>
      <w:r>
        <w:t xml:space="preserve"> von Christo mir mir / dir dir / uns uns / </w:t>
      </w:r>
      <w:proofErr w:type="spellStart"/>
      <w:r>
        <w:t>samptlich</w:t>
      </w:r>
      <w:proofErr w:type="spellEnd"/>
      <w:r>
        <w:t xml:space="preserve"> </w:t>
      </w:r>
      <w:proofErr w:type="spellStart"/>
      <w:r>
        <w:t>unnd</w:t>
      </w:r>
      <w:proofErr w:type="spellEnd"/>
      <w:r>
        <w:t xml:space="preserve"> sonderlich / gesagt seien / bezeuge ich nicht alleine mit Paulo da er spricht / Mich hat Christus lieb / </w:t>
      </w:r>
      <w:proofErr w:type="spellStart"/>
      <w:r>
        <w:t>unns</w:t>
      </w:r>
      <w:proofErr w:type="spellEnd"/>
      <w:r>
        <w:t xml:space="preserve"> hat Christus vom fluch des </w:t>
      </w:r>
      <w:proofErr w:type="spellStart"/>
      <w:r>
        <w:t>Gesetzs</w:t>
      </w:r>
      <w:proofErr w:type="spellEnd"/>
      <w:r>
        <w:t xml:space="preserve"> </w:t>
      </w:r>
      <w:proofErr w:type="spellStart"/>
      <w:r>
        <w:t>erloeset</w:t>
      </w:r>
      <w:proofErr w:type="spellEnd"/>
      <w:r>
        <w:t xml:space="preserve"> / sondern auch mit Jesaia / da er die </w:t>
      </w:r>
      <w:proofErr w:type="spellStart"/>
      <w:r>
        <w:t>kunst</w:t>
      </w:r>
      <w:proofErr w:type="spellEnd"/>
      <w:r>
        <w:t xml:space="preserve"> aller heiligen mit klaren worten aus druckt </w:t>
      </w:r>
      <w:proofErr w:type="spellStart"/>
      <w:r>
        <w:t>unnd</w:t>
      </w:r>
      <w:proofErr w:type="spellEnd"/>
      <w:r>
        <w:t xml:space="preserve"> spricht / Es wird sich ein </w:t>
      </w:r>
      <w:proofErr w:type="spellStart"/>
      <w:r>
        <w:t>ieglicher</w:t>
      </w:r>
      <w:proofErr w:type="spellEnd"/>
      <w:r>
        <w:t xml:space="preserve"> mit seiner </w:t>
      </w:r>
      <w:proofErr w:type="spellStart"/>
      <w:r>
        <w:t>hand</w:t>
      </w:r>
      <w:proofErr w:type="spellEnd"/>
      <w:r>
        <w:t xml:space="preserve"> dem Herrn zuschreiben. </w:t>
      </w:r>
    </w:p>
    <w:p w14:paraId="0AC5DC53" w14:textId="77777777" w:rsidR="00677441" w:rsidRDefault="00677441" w:rsidP="00677441">
      <w:pPr>
        <w:pStyle w:val="StandardWeb"/>
      </w:pPr>
      <w:r>
        <w:t xml:space="preserve">Was ist aber </w:t>
      </w:r>
      <w:proofErr w:type="spellStart"/>
      <w:r>
        <w:t>Troestlicher</w:t>
      </w:r>
      <w:proofErr w:type="spellEnd"/>
      <w:r>
        <w:t xml:space="preserve"> denn alles: dieses Psalmen Ende. Denn hie </w:t>
      </w:r>
      <w:proofErr w:type="spellStart"/>
      <w:r>
        <w:t>gehets</w:t>
      </w:r>
      <w:proofErr w:type="spellEnd"/>
      <w:r>
        <w:t xml:space="preserve"> wie </w:t>
      </w:r>
      <w:proofErr w:type="spellStart"/>
      <w:r>
        <w:t>mann</w:t>
      </w:r>
      <w:proofErr w:type="spellEnd"/>
      <w:r>
        <w:t xml:space="preserve"> spricht / Das Ende ist besser denn der Anfang. </w:t>
      </w:r>
    </w:p>
    <w:p w14:paraId="63A21B51" w14:textId="77777777" w:rsidR="00677441" w:rsidRDefault="00677441" w:rsidP="00677441">
      <w:pPr>
        <w:pStyle w:val="StandardWeb"/>
      </w:pPr>
      <w:r>
        <w:t xml:space="preserve">Denn was </w:t>
      </w:r>
      <w:proofErr w:type="spellStart"/>
      <w:r>
        <w:t>hülffe</w:t>
      </w:r>
      <w:proofErr w:type="spellEnd"/>
      <w:r>
        <w:t xml:space="preserve"> es auch Mich </w:t>
      </w:r>
      <w:proofErr w:type="spellStart"/>
      <w:r>
        <w:t>unnd</w:t>
      </w:r>
      <w:proofErr w:type="spellEnd"/>
      <w:r>
        <w:t xml:space="preserve"> Dich / das der </w:t>
      </w:r>
      <w:proofErr w:type="spellStart"/>
      <w:r>
        <w:t>warhafftig</w:t>
      </w:r>
      <w:proofErr w:type="spellEnd"/>
      <w:r>
        <w:t xml:space="preserve"> Gott unser </w:t>
      </w:r>
      <w:proofErr w:type="spellStart"/>
      <w:r>
        <w:t>gnediger</w:t>
      </w:r>
      <w:proofErr w:type="spellEnd"/>
      <w:r>
        <w:t xml:space="preserve"> </w:t>
      </w:r>
      <w:proofErr w:type="spellStart"/>
      <w:r>
        <w:t>were</w:t>
      </w:r>
      <w:proofErr w:type="spellEnd"/>
      <w:r>
        <w:t xml:space="preserve"> / </w:t>
      </w:r>
      <w:proofErr w:type="spellStart"/>
      <w:r>
        <w:t>unnd</w:t>
      </w:r>
      <w:proofErr w:type="spellEnd"/>
      <w:r>
        <w:t xml:space="preserve"> wir </w:t>
      </w:r>
      <w:proofErr w:type="spellStart"/>
      <w:r>
        <w:t>Inen</w:t>
      </w:r>
      <w:proofErr w:type="spellEnd"/>
      <w:r>
        <w:t xml:space="preserve"> </w:t>
      </w:r>
      <w:proofErr w:type="spellStart"/>
      <w:r>
        <w:t>darumb</w:t>
      </w:r>
      <w:proofErr w:type="spellEnd"/>
      <w:r>
        <w:t xml:space="preserve"> </w:t>
      </w:r>
      <w:proofErr w:type="spellStart"/>
      <w:r>
        <w:t>auff</w:t>
      </w:r>
      <w:proofErr w:type="spellEnd"/>
      <w:r>
        <w:t xml:space="preserve"> erden </w:t>
      </w:r>
      <w:proofErr w:type="spellStart"/>
      <w:r>
        <w:t>preiseten</w:t>
      </w:r>
      <w:proofErr w:type="spellEnd"/>
      <w:r>
        <w:t xml:space="preserve"> </w:t>
      </w:r>
      <w:proofErr w:type="spellStart"/>
      <w:r>
        <w:t>unnd</w:t>
      </w:r>
      <w:proofErr w:type="spellEnd"/>
      <w:r>
        <w:t xml:space="preserve"> </w:t>
      </w:r>
      <w:proofErr w:type="spellStart"/>
      <w:r>
        <w:t>lobeten</w:t>
      </w:r>
      <w:proofErr w:type="spellEnd"/>
      <w:r>
        <w:t xml:space="preserve"> / unser </w:t>
      </w:r>
      <w:proofErr w:type="spellStart"/>
      <w:r>
        <w:t>lebenlang</w:t>
      </w:r>
      <w:proofErr w:type="spellEnd"/>
      <w:r>
        <w:t xml:space="preserve"> / wenn solche Gnade nicht ewiglich </w:t>
      </w:r>
      <w:proofErr w:type="spellStart"/>
      <w:r>
        <w:t>weren</w:t>
      </w:r>
      <w:proofErr w:type="spellEnd"/>
      <w:r>
        <w:t xml:space="preserve"> </w:t>
      </w:r>
      <w:proofErr w:type="spellStart"/>
      <w:r>
        <w:t>solt</w:t>
      </w:r>
      <w:proofErr w:type="spellEnd"/>
      <w:r>
        <w:t xml:space="preserve">. Denn das Gottes </w:t>
      </w:r>
      <w:proofErr w:type="spellStart"/>
      <w:r>
        <w:t>zorn</w:t>
      </w:r>
      <w:proofErr w:type="spellEnd"/>
      <w:r>
        <w:t xml:space="preserve"> durchs </w:t>
      </w:r>
      <w:proofErr w:type="spellStart"/>
      <w:r>
        <w:t>Gesetzs</w:t>
      </w:r>
      <w:proofErr w:type="spellEnd"/>
      <w:r>
        <w:t xml:space="preserve"> offenbaret ewiglich werde bleiben </w:t>
      </w:r>
      <w:proofErr w:type="spellStart"/>
      <w:r>
        <w:t>uber</w:t>
      </w:r>
      <w:proofErr w:type="spellEnd"/>
      <w:r>
        <w:t xml:space="preserve"> allen so nicht </w:t>
      </w:r>
      <w:proofErr w:type="spellStart"/>
      <w:r>
        <w:t>gleuben</w:t>
      </w:r>
      <w:proofErr w:type="spellEnd"/>
      <w:r>
        <w:t xml:space="preserve"> / das sie on ihre </w:t>
      </w:r>
      <w:proofErr w:type="spellStart"/>
      <w:r>
        <w:t>werck</w:t>
      </w:r>
      <w:proofErr w:type="spellEnd"/>
      <w:r>
        <w:t xml:space="preserve"> und </w:t>
      </w:r>
      <w:proofErr w:type="spellStart"/>
      <w:r>
        <w:t>verdeinst</w:t>
      </w:r>
      <w:proofErr w:type="spellEnd"/>
      <w:r>
        <w:t xml:space="preserve"> / durch die </w:t>
      </w:r>
      <w:proofErr w:type="spellStart"/>
      <w:r>
        <w:t>blosse</w:t>
      </w:r>
      <w:proofErr w:type="spellEnd"/>
      <w:r>
        <w:t xml:space="preserve"> </w:t>
      </w:r>
      <w:proofErr w:type="spellStart"/>
      <w:r>
        <w:t>zuversicht</w:t>
      </w:r>
      <w:proofErr w:type="spellEnd"/>
      <w:r>
        <w:t xml:space="preserve"> an die Gnad und </w:t>
      </w:r>
      <w:proofErr w:type="spellStart"/>
      <w:r>
        <w:t>Warheit</w:t>
      </w:r>
      <w:proofErr w:type="spellEnd"/>
      <w:r>
        <w:t xml:space="preserve"> Gottes </w:t>
      </w:r>
      <w:proofErr w:type="spellStart"/>
      <w:r>
        <w:t>inn</w:t>
      </w:r>
      <w:proofErr w:type="spellEnd"/>
      <w:r>
        <w:t xml:space="preserve"> </w:t>
      </w:r>
      <w:proofErr w:type="spellStart"/>
      <w:r>
        <w:t>christo</w:t>
      </w:r>
      <w:proofErr w:type="spellEnd"/>
      <w:r>
        <w:t xml:space="preserve"> versprochen / gerecht für Gott seien </w:t>
      </w:r>
      <w:proofErr w:type="spellStart"/>
      <w:r>
        <w:t>inn</w:t>
      </w:r>
      <w:proofErr w:type="spellEnd"/>
      <w:r>
        <w:t xml:space="preserve"> Christo </w:t>
      </w:r>
      <w:proofErr w:type="spellStart"/>
      <w:r>
        <w:t>unnd</w:t>
      </w:r>
      <w:proofErr w:type="spellEnd"/>
      <w:r>
        <w:t xml:space="preserve"> ewig leben werden / das beweise ich mit Christo da er spricht / Du </w:t>
      </w:r>
      <w:proofErr w:type="spellStart"/>
      <w:r>
        <w:t>solt</w:t>
      </w:r>
      <w:proofErr w:type="spellEnd"/>
      <w:r>
        <w:t xml:space="preserve"> nicht </w:t>
      </w:r>
      <w:proofErr w:type="spellStart"/>
      <w:r>
        <w:t>eraus</w:t>
      </w:r>
      <w:proofErr w:type="spellEnd"/>
      <w:r>
        <w:t xml:space="preserve"> kommen / bis du den letzten </w:t>
      </w:r>
      <w:proofErr w:type="spellStart"/>
      <w:r>
        <w:t>Scherffe</w:t>
      </w:r>
      <w:proofErr w:type="spellEnd"/>
      <w:r>
        <w:t xml:space="preserve"> </w:t>
      </w:r>
      <w:proofErr w:type="spellStart"/>
      <w:r>
        <w:t>bezalest</w:t>
      </w:r>
      <w:proofErr w:type="spellEnd"/>
      <w:r>
        <w:t xml:space="preserve"> / Wer nicht an den </w:t>
      </w:r>
      <w:proofErr w:type="spellStart"/>
      <w:r>
        <w:t>Sone</w:t>
      </w:r>
      <w:proofErr w:type="spellEnd"/>
      <w:r>
        <w:t xml:space="preserve"> </w:t>
      </w:r>
      <w:proofErr w:type="spellStart"/>
      <w:r>
        <w:t>gleubet</w:t>
      </w:r>
      <w:proofErr w:type="spellEnd"/>
      <w:r>
        <w:t xml:space="preserve"> / der ist schon gerichtet. </w:t>
      </w:r>
    </w:p>
    <w:p w14:paraId="5CFED0FC" w14:textId="77777777" w:rsidR="00677441" w:rsidRDefault="00677441" w:rsidP="00677441">
      <w:pPr>
        <w:pStyle w:val="StandardWeb"/>
      </w:pPr>
      <w:proofErr w:type="spellStart"/>
      <w:r>
        <w:t>Darumb</w:t>
      </w:r>
      <w:proofErr w:type="spellEnd"/>
      <w:r>
        <w:t xml:space="preserve"> wie David </w:t>
      </w:r>
      <w:proofErr w:type="spellStart"/>
      <w:r>
        <w:t>derhalben</w:t>
      </w:r>
      <w:proofErr w:type="spellEnd"/>
      <w:r>
        <w:t xml:space="preserve"> singet </w:t>
      </w:r>
      <w:proofErr w:type="spellStart"/>
      <w:r>
        <w:t>unnd</w:t>
      </w:r>
      <w:proofErr w:type="spellEnd"/>
      <w:r>
        <w:t xml:space="preserve"> saget / das Gottes </w:t>
      </w:r>
      <w:proofErr w:type="spellStart"/>
      <w:r>
        <w:t>Warheit</w:t>
      </w:r>
      <w:proofErr w:type="spellEnd"/>
      <w:r>
        <w:t xml:space="preserve"> und Gnad </w:t>
      </w:r>
      <w:proofErr w:type="spellStart"/>
      <w:r>
        <w:t>uber</w:t>
      </w:r>
      <w:proofErr w:type="spellEnd"/>
      <w:r>
        <w:t xml:space="preserve"> uns ewiglich </w:t>
      </w:r>
      <w:proofErr w:type="spellStart"/>
      <w:r>
        <w:t>waltte</w:t>
      </w:r>
      <w:proofErr w:type="spellEnd"/>
      <w:r>
        <w:t xml:space="preserve"> / das Gott </w:t>
      </w:r>
      <w:proofErr w:type="spellStart"/>
      <w:r>
        <w:t>solchs</w:t>
      </w:r>
      <w:proofErr w:type="spellEnd"/>
      <w:r>
        <w:t xml:space="preserve"> dem Abraham bei sich </w:t>
      </w:r>
      <w:proofErr w:type="spellStart"/>
      <w:r>
        <w:t>selbs</w:t>
      </w:r>
      <w:proofErr w:type="spellEnd"/>
      <w:r>
        <w:t xml:space="preserve"> geschworen hat / </w:t>
      </w:r>
      <w:proofErr w:type="spellStart"/>
      <w:r>
        <w:t>ia</w:t>
      </w:r>
      <w:proofErr w:type="spellEnd"/>
      <w:r>
        <w:t xml:space="preserve"> zum David auch </w:t>
      </w:r>
      <w:proofErr w:type="spellStart"/>
      <w:r>
        <w:t>selbs</w:t>
      </w:r>
      <w:proofErr w:type="spellEnd"/>
      <w:r>
        <w:t xml:space="preserve"> gesaget / Ich </w:t>
      </w:r>
      <w:proofErr w:type="spellStart"/>
      <w:r>
        <w:t>wil</w:t>
      </w:r>
      <w:proofErr w:type="spellEnd"/>
      <w:r>
        <w:t xml:space="preserve"> meine Gnade nimmer mehr von dir wenden / das auch wir also nichts mehr </w:t>
      </w:r>
      <w:proofErr w:type="spellStart"/>
      <w:r>
        <w:t>inn</w:t>
      </w:r>
      <w:proofErr w:type="spellEnd"/>
      <w:r>
        <w:t xml:space="preserve"> der summa lernen sollen aus </w:t>
      </w:r>
      <w:proofErr w:type="spellStart"/>
      <w:r>
        <w:t>disem</w:t>
      </w:r>
      <w:proofErr w:type="spellEnd"/>
      <w:r>
        <w:t xml:space="preserve"> </w:t>
      </w:r>
      <w:proofErr w:type="spellStart"/>
      <w:r>
        <w:t>gantzen</w:t>
      </w:r>
      <w:proofErr w:type="spellEnd"/>
      <w:r>
        <w:t xml:space="preserve"> Psalm / denn das auch wir bei unser Selen </w:t>
      </w:r>
      <w:proofErr w:type="spellStart"/>
      <w:r>
        <w:t>seligkeit</w:t>
      </w:r>
      <w:proofErr w:type="spellEnd"/>
      <w:r>
        <w:t xml:space="preserve"> nichts anders lernen sollen </w:t>
      </w:r>
      <w:proofErr w:type="spellStart"/>
      <w:r>
        <w:t>inn</w:t>
      </w:r>
      <w:proofErr w:type="spellEnd"/>
      <w:r>
        <w:t xml:space="preserve"> der gemeine / denn das wir </w:t>
      </w:r>
      <w:proofErr w:type="spellStart"/>
      <w:r>
        <w:t>darumb</w:t>
      </w:r>
      <w:proofErr w:type="spellEnd"/>
      <w:r>
        <w:t xml:space="preserve"> alleine </w:t>
      </w:r>
      <w:proofErr w:type="spellStart"/>
      <w:r>
        <w:t>vergebung</w:t>
      </w:r>
      <w:proofErr w:type="spellEnd"/>
      <w:r>
        <w:t xml:space="preserve"> aller </w:t>
      </w:r>
      <w:proofErr w:type="spellStart"/>
      <w:r>
        <w:t>sünden</w:t>
      </w:r>
      <w:proofErr w:type="spellEnd"/>
      <w:r>
        <w:t xml:space="preserve"> </w:t>
      </w:r>
      <w:proofErr w:type="spellStart"/>
      <w:r>
        <w:t>sampt</w:t>
      </w:r>
      <w:proofErr w:type="spellEnd"/>
      <w:r>
        <w:t xml:space="preserve"> dem ewigen leben / on unser </w:t>
      </w:r>
      <w:proofErr w:type="spellStart"/>
      <w:r>
        <w:t>vermügen</w:t>
      </w:r>
      <w:proofErr w:type="spellEnd"/>
      <w:r>
        <w:t xml:space="preserve"> </w:t>
      </w:r>
      <w:proofErr w:type="spellStart"/>
      <w:r>
        <w:t>unnd</w:t>
      </w:r>
      <w:proofErr w:type="spellEnd"/>
      <w:r>
        <w:t xml:space="preserve"> verdienst / erlangen / das uns Gott </w:t>
      </w:r>
      <w:proofErr w:type="spellStart"/>
      <w:r>
        <w:t>solchs</w:t>
      </w:r>
      <w:proofErr w:type="spellEnd"/>
      <w:r>
        <w:t xml:space="preserve"> </w:t>
      </w:r>
      <w:proofErr w:type="spellStart"/>
      <w:r>
        <w:t>inn</w:t>
      </w:r>
      <w:proofErr w:type="spellEnd"/>
      <w:r>
        <w:t xml:space="preserve"> allen </w:t>
      </w:r>
      <w:proofErr w:type="spellStart"/>
      <w:r>
        <w:t>zusagungen</w:t>
      </w:r>
      <w:proofErr w:type="spellEnd"/>
      <w:r>
        <w:t xml:space="preserve"> von Christo versprochen hat. Denn es sind </w:t>
      </w:r>
      <w:proofErr w:type="spellStart"/>
      <w:r>
        <w:t>ie</w:t>
      </w:r>
      <w:proofErr w:type="spellEnd"/>
      <w:r>
        <w:t xml:space="preserve"> klare </w:t>
      </w:r>
      <w:proofErr w:type="spellStart"/>
      <w:r>
        <w:t>wortt</w:t>
      </w:r>
      <w:proofErr w:type="spellEnd"/>
      <w:r>
        <w:t xml:space="preserve"> die Gott spricht / ich </w:t>
      </w:r>
      <w:proofErr w:type="spellStart"/>
      <w:r>
        <w:t>wil</w:t>
      </w:r>
      <w:proofErr w:type="spellEnd"/>
      <w:r>
        <w:t xml:space="preserve"> deiner </w:t>
      </w:r>
      <w:proofErr w:type="spellStart"/>
      <w:r>
        <w:t>sünde</w:t>
      </w:r>
      <w:proofErr w:type="spellEnd"/>
      <w:r>
        <w:t xml:space="preserve"> nimmermehr </w:t>
      </w:r>
      <w:proofErr w:type="spellStart"/>
      <w:r>
        <w:t>gedencken</w:t>
      </w:r>
      <w:proofErr w:type="spellEnd"/>
      <w:r>
        <w:t xml:space="preserve"> / </w:t>
      </w:r>
      <w:proofErr w:type="spellStart"/>
      <w:r>
        <w:t>unnd</w:t>
      </w:r>
      <w:proofErr w:type="spellEnd"/>
      <w:r>
        <w:t xml:space="preserve"> </w:t>
      </w:r>
      <w:proofErr w:type="spellStart"/>
      <w:r>
        <w:t>abermal</w:t>
      </w:r>
      <w:proofErr w:type="spellEnd"/>
      <w:r>
        <w:t xml:space="preserve"> spricht die </w:t>
      </w:r>
      <w:proofErr w:type="spellStart"/>
      <w:r>
        <w:t>Schrifft</w:t>
      </w:r>
      <w:proofErr w:type="spellEnd"/>
      <w:r>
        <w:t xml:space="preserve"> / </w:t>
      </w:r>
      <w:proofErr w:type="spellStart"/>
      <w:r>
        <w:t>Wewnn</w:t>
      </w:r>
      <w:proofErr w:type="spellEnd"/>
      <w:r>
        <w:t xml:space="preserve"> der Allerheiligst gesalbet wird / so wird die </w:t>
      </w:r>
      <w:proofErr w:type="spellStart"/>
      <w:r>
        <w:t>sünde</w:t>
      </w:r>
      <w:proofErr w:type="spellEnd"/>
      <w:r>
        <w:t xml:space="preserve"> bedeckt / und eine ewige </w:t>
      </w:r>
      <w:proofErr w:type="spellStart"/>
      <w:r>
        <w:t>gerechtigkeit</w:t>
      </w:r>
      <w:proofErr w:type="spellEnd"/>
      <w:r>
        <w:t xml:space="preserve"> </w:t>
      </w:r>
      <w:proofErr w:type="spellStart"/>
      <w:r>
        <w:t>erfür</w:t>
      </w:r>
      <w:proofErr w:type="spellEnd"/>
      <w:r>
        <w:t xml:space="preserve"> bracht werden. </w:t>
      </w:r>
    </w:p>
    <w:p w14:paraId="36A4363A" w14:textId="77777777" w:rsidR="00677441" w:rsidRDefault="00677441" w:rsidP="00677441">
      <w:pPr>
        <w:pStyle w:val="StandardWeb"/>
      </w:pPr>
      <w:r>
        <w:t xml:space="preserve">So gebe der Lebendig </w:t>
      </w:r>
      <w:proofErr w:type="spellStart"/>
      <w:r>
        <w:t>unnd</w:t>
      </w:r>
      <w:proofErr w:type="spellEnd"/>
      <w:r>
        <w:t xml:space="preserve"> </w:t>
      </w:r>
      <w:proofErr w:type="spellStart"/>
      <w:r>
        <w:t>Almechtig</w:t>
      </w:r>
      <w:proofErr w:type="spellEnd"/>
      <w:r>
        <w:t xml:space="preserve"> Gott durch den heiligen Geist seines lieben </w:t>
      </w:r>
      <w:proofErr w:type="spellStart"/>
      <w:r>
        <w:t>Sones</w:t>
      </w:r>
      <w:proofErr w:type="spellEnd"/>
      <w:r>
        <w:t xml:space="preserve"> unsers Herrn Jesu / das dieser Psalm auch </w:t>
      </w:r>
      <w:proofErr w:type="spellStart"/>
      <w:r>
        <w:t>inn</w:t>
      </w:r>
      <w:proofErr w:type="spellEnd"/>
      <w:r>
        <w:t xml:space="preserve"> unsern </w:t>
      </w:r>
      <w:proofErr w:type="spellStart"/>
      <w:r>
        <w:t>hertzen</w:t>
      </w:r>
      <w:proofErr w:type="spellEnd"/>
      <w:r>
        <w:t xml:space="preserve"> lebendig werde </w:t>
      </w:r>
      <w:proofErr w:type="spellStart"/>
      <w:r>
        <w:t>unnd</w:t>
      </w:r>
      <w:proofErr w:type="spellEnd"/>
      <w:r>
        <w:t xml:space="preserve"> also </w:t>
      </w:r>
      <w:proofErr w:type="spellStart"/>
      <w:r>
        <w:t>waltte</w:t>
      </w:r>
      <w:proofErr w:type="spellEnd"/>
      <w:r>
        <w:t xml:space="preserve"> / das wir aller heiligen einig gut Jesum Christum / also preisen und loben </w:t>
      </w:r>
      <w:proofErr w:type="spellStart"/>
      <w:r>
        <w:t>mügen</w:t>
      </w:r>
      <w:proofErr w:type="spellEnd"/>
      <w:r>
        <w:t xml:space="preserve"> / beide mit </w:t>
      </w:r>
      <w:proofErr w:type="spellStart"/>
      <w:r>
        <w:t>wortten</w:t>
      </w:r>
      <w:proofErr w:type="spellEnd"/>
      <w:r>
        <w:t xml:space="preserve"> </w:t>
      </w:r>
      <w:proofErr w:type="spellStart"/>
      <w:r>
        <w:t>unnd</w:t>
      </w:r>
      <w:proofErr w:type="spellEnd"/>
      <w:r>
        <w:t xml:space="preserve"> </w:t>
      </w:r>
      <w:proofErr w:type="spellStart"/>
      <w:r>
        <w:t>wercken</w:t>
      </w:r>
      <w:proofErr w:type="spellEnd"/>
      <w:r>
        <w:t xml:space="preserve"> / unser </w:t>
      </w:r>
      <w:proofErr w:type="spellStart"/>
      <w:r>
        <w:t>lebenlang</w:t>
      </w:r>
      <w:proofErr w:type="spellEnd"/>
      <w:r>
        <w:t xml:space="preserve"> wie der heilig David hie thut / Amen. </w:t>
      </w:r>
    </w:p>
    <w:p w14:paraId="54C13160" w14:textId="77777777" w:rsidR="00677441" w:rsidRDefault="00677441" w:rsidP="00677441">
      <w:pPr>
        <w:pStyle w:val="StandardWeb"/>
      </w:pPr>
      <w:r>
        <w:t xml:space="preserve">Denn das auch wir </w:t>
      </w:r>
      <w:proofErr w:type="spellStart"/>
      <w:r>
        <w:t>solchs</w:t>
      </w:r>
      <w:proofErr w:type="spellEnd"/>
      <w:r>
        <w:t xml:space="preserve"> bei </w:t>
      </w:r>
      <w:proofErr w:type="spellStart"/>
      <w:r>
        <w:t>verlust</w:t>
      </w:r>
      <w:proofErr w:type="spellEnd"/>
      <w:r>
        <w:t xml:space="preserve"> der </w:t>
      </w:r>
      <w:proofErr w:type="spellStart"/>
      <w:r>
        <w:t>seligkeit</w:t>
      </w:r>
      <w:proofErr w:type="spellEnd"/>
      <w:r>
        <w:t xml:space="preserve"> schuldig seien zu thun unser </w:t>
      </w:r>
      <w:proofErr w:type="spellStart"/>
      <w:r>
        <w:t>lebenlang</w:t>
      </w:r>
      <w:proofErr w:type="spellEnd"/>
      <w:r>
        <w:t xml:space="preserve"> / erscheinet </w:t>
      </w:r>
      <w:proofErr w:type="spellStart"/>
      <w:r>
        <w:t>wol</w:t>
      </w:r>
      <w:proofErr w:type="spellEnd"/>
      <w:r>
        <w:t xml:space="preserve"> aus diesem </w:t>
      </w:r>
      <w:proofErr w:type="spellStart"/>
      <w:r>
        <w:t>gepot</w:t>
      </w:r>
      <w:proofErr w:type="spellEnd"/>
      <w:r>
        <w:t xml:space="preserve"> </w:t>
      </w:r>
      <w:proofErr w:type="spellStart"/>
      <w:r>
        <w:t>unnd</w:t>
      </w:r>
      <w:proofErr w:type="spellEnd"/>
      <w:r>
        <w:t xml:space="preserve"> </w:t>
      </w:r>
      <w:proofErr w:type="spellStart"/>
      <w:r>
        <w:t>wortt</w:t>
      </w:r>
      <w:proofErr w:type="spellEnd"/>
      <w:r>
        <w:t xml:space="preserve">. </w:t>
      </w:r>
    </w:p>
    <w:p w14:paraId="129015B5" w14:textId="77777777" w:rsidR="00677441" w:rsidRDefault="00677441" w:rsidP="00677441">
      <w:pPr>
        <w:pStyle w:val="StandardWeb"/>
      </w:pPr>
      <w:proofErr w:type="spellStart"/>
      <w:r>
        <w:rPr>
          <w:rStyle w:val="Fett"/>
          <w:rFonts w:eastAsiaTheme="majorEastAsia"/>
        </w:rPr>
        <w:t>Halelu</w:t>
      </w:r>
      <w:proofErr w:type="spellEnd"/>
      <w:r>
        <w:rPr>
          <w:rStyle w:val="Fett"/>
          <w:rFonts w:eastAsiaTheme="majorEastAsia"/>
        </w:rPr>
        <w:t xml:space="preserve"> Ja.</w:t>
      </w:r>
      <w:r>
        <w:t xml:space="preserve"> </w:t>
      </w:r>
    </w:p>
    <w:p w14:paraId="3C9D6E76" w14:textId="77777777" w:rsidR="00677441" w:rsidRDefault="00677441" w:rsidP="00677441">
      <w:pPr>
        <w:pStyle w:val="StandardWeb"/>
      </w:pPr>
      <w:r>
        <w:t xml:space="preserve">Das ist / Lobet den Herrn. Welches </w:t>
      </w:r>
      <w:proofErr w:type="spellStart"/>
      <w:r>
        <w:t>Halelu</w:t>
      </w:r>
      <w:proofErr w:type="spellEnd"/>
      <w:r>
        <w:t xml:space="preserve"> Ja / ist mir ja ein feiner Siegel </w:t>
      </w:r>
      <w:proofErr w:type="spellStart"/>
      <w:r>
        <w:t>auff</w:t>
      </w:r>
      <w:proofErr w:type="spellEnd"/>
      <w:r>
        <w:t xml:space="preserve"> </w:t>
      </w:r>
      <w:proofErr w:type="spellStart"/>
      <w:r>
        <w:t>disen</w:t>
      </w:r>
      <w:proofErr w:type="spellEnd"/>
      <w:r>
        <w:t xml:space="preserve"> </w:t>
      </w:r>
      <w:proofErr w:type="spellStart"/>
      <w:r>
        <w:t>Brieff</w:t>
      </w:r>
      <w:proofErr w:type="spellEnd"/>
      <w:r>
        <w:t xml:space="preserve">. </w:t>
      </w:r>
    </w:p>
    <w:p w14:paraId="7EA3770F" w14:textId="77777777" w:rsidR="00677441" w:rsidRDefault="00677441" w:rsidP="00677441">
      <w:pPr>
        <w:pStyle w:val="StandardWeb"/>
      </w:pPr>
      <w:proofErr w:type="spellStart"/>
      <w:r>
        <w:t>Darumb</w:t>
      </w:r>
      <w:proofErr w:type="spellEnd"/>
      <w:r>
        <w:t xml:space="preserve"> </w:t>
      </w:r>
      <w:proofErr w:type="spellStart"/>
      <w:r>
        <w:t>seie</w:t>
      </w:r>
      <w:proofErr w:type="spellEnd"/>
      <w:r>
        <w:t xml:space="preserve"> Gott Lob / Ehre </w:t>
      </w:r>
      <w:proofErr w:type="spellStart"/>
      <w:r>
        <w:t>unnd</w:t>
      </w:r>
      <w:proofErr w:type="spellEnd"/>
      <w:r>
        <w:t xml:space="preserve"> </w:t>
      </w:r>
      <w:proofErr w:type="spellStart"/>
      <w:r>
        <w:t>danck</w:t>
      </w:r>
      <w:proofErr w:type="spellEnd"/>
      <w:r>
        <w:t xml:space="preserve"> </w:t>
      </w:r>
      <w:proofErr w:type="spellStart"/>
      <w:r>
        <w:t>inn</w:t>
      </w:r>
      <w:proofErr w:type="spellEnd"/>
      <w:r>
        <w:t xml:space="preserve"> Ewigkeit / Amen / Amen. </w:t>
      </w:r>
    </w:p>
    <w:p w14:paraId="601B849E" w14:textId="77777777" w:rsidR="00677441" w:rsidRDefault="00677441" w:rsidP="00677441">
      <w:pPr>
        <w:pStyle w:val="berschrift2"/>
      </w:pPr>
      <w:proofErr w:type="spellStart"/>
      <w:r>
        <w:t>GEBETTE</w:t>
      </w:r>
      <w:proofErr w:type="spellEnd"/>
      <w:r>
        <w:t>.</w:t>
      </w:r>
    </w:p>
    <w:p w14:paraId="1ABB7924" w14:textId="77777777" w:rsidR="00677441" w:rsidRDefault="00677441" w:rsidP="00677441">
      <w:pPr>
        <w:pStyle w:val="StandardWeb"/>
      </w:pPr>
      <w:r>
        <w:t xml:space="preserve">Last uns aber nu auch Gott bitten für alles dafür wir schuldig sind zu bitten / </w:t>
      </w:r>
      <w:proofErr w:type="spellStart"/>
      <w:r>
        <w:t>nemlich</w:t>
      </w:r>
      <w:proofErr w:type="spellEnd"/>
      <w:r>
        <w:t xml:space="preserve"> für alle Christliche </w:t>
      </w:r>
      <w:proofErr w:type="spellStart"/>
      <w:r>
        <w:t>prediger</w:t>
      </w:r>
      <w:proofErr w:type="spellEnd"/>
      <w:r>
        <w:t xml:space="preserve"> </w:t>
      </w:r>
      <w:proofErr w:type="spellStart"/>
      <w:r>
        <w:t>unnd</w:t>
      </w:r>
      <w:proofErr w:type="spellEnd"/>
      <w:r>
        <w:t xml:space="preserve"> Christen </w:t>
      </w:r>
      <w:proofErr w:type="spellStart"/>
      <w:r>
        <w:t>inn</w:t>
      </w:r>
      <w:proofErr w:type="spellEnd"/>
      <w:r>
        <w:t xml:space="preserve"> gemeine / </w:t>
      </w:r>
      <w:proofErr w:type="spellStart"/>
      <w:r>
        <w:t>auff</w:t>
      </w:r>
      <w:proofErr w:type="spellEnd"/>
      <w:r>
        <w:t xml:space="preserve"> das sie Gott </w:t>
      </w:r>
      <w:proofErr w:type="spellStart"/>
      <w:r>
        <w:t>umb</w:t>
      </w:r>
      <w:proofErr w:type="spellEnd"/>
      <w:r>
        <w:t xml:space="preserve"> Christi willen durch seinen heiligen Geist </w:t>
      </w:r>
      <w:proofErr w:type="spellStart"/>
      <w:r>
        <w:t>inn</w:t>
      </w:r>
      <w:proofErr w:type="spellEnd"/>
      <w:r>
        <w:t xml:space="preserve"> </w:t>
      </w:r>
      <w:proofErr w:type="spellStart"/>
      <w:r>
        <w:t>einigkeit</w:t>
      </w:r>
      <w:proofErr w:type="spellEnd"/>
      <w:r>
        <w:t xml:space="preserve"> der </w:t>
      </w:r>
      <w:proofErr w:type="spellStart"/>
      <w:r>
        <w:t>lere</w:t>
      </w:r>
      <w:proofErr w:type="spellEnd"/>
      <w:r>
        <w:t xml:space="preserve"> und des </w:t>
      </w:r>
      <w:proofErr w:type="spellStart"/>
      <w:r>
        <w:t>lebens</w:t>
      </w:r>
      <w:proofErr w:type="spellEnd"/>
      <w:r>
        <w:t xml:space="preserve"> erhalten / und durch seine </w:t>
      </w:r>
      <w:proofErr w:type="spellStart"/>
      <w:r>
        <w:t>mechtige</w:t>
      </w:r>
      <w:proofErr w:type="spellEnd"/>
      <w:r>
        <w:t xml:space="preserve"> Engel für allen </w:t>
      </w:r>
      <w:proofErr w:type="spellStart"/>
      <w:r>
        <w:t>Teuffeln</w:t>
      </w:r>
      <w:proofErr w:type="spellEnd"/>
      <w:r>
        <w:t xml:space="preserve"> und feinden beschirmen </w:t>
      </w:r>
      <w:proofErr w:type="spellStart"/>
      <w:r>
        <w:t>woelle</w:t>
      </w:r>
      <w:proofErr w:type="spellEnd"/>
      <w:r>
        <w:t xml:space="preserve"> / zum preis seines Worts. Auch für alle </w:t>
      </w:r>
      <w:proofErr w:type="spellStart"/>
      <w:r>
        <w:t>Welltliche</w:t>
      </w:r>
      <w:proofErr w:type="spellEnd"/>
      <w:r>
        <w:t xml:space="preserve"> Oberkeit / Sonderlich aber für unsern </w:t>
      </w:r>
      <w:proofErr w:type="spellStart"/>
      <w:r>
        <w:t>gnedigsten</w:t>
      </w:r>
      <w:proofErr w:type="spellEnd"/>
      <w:r>
        <w:t xml:space="preserve"> Herrn den Keyser </w:t>
      </w:r>
      <w:proofErr w:type="spellStart"/>
      <w:r>
        <w:t>sampt</w:t>
      </w:r>
      <w:proofErr w:type="spellEnd"/>
      <w:r>
        <w:t xml:space="preserve"> allen Stenden des Reichs so hie zu </w:t>
      </w:r>
      <w:proofErr w:type="spellStart"/>
      <w:r>
        <w:t>Regenspurg</w:t>
      </w:r>
      <w:proofErr w:type="spellEnd"/>
      <w:r>
        <w:t xml:space="preserve"> </w:t>
      </w:r>
      <w:proofErr w:type="spellStart"/>
      <w:r>
        <w:t>versamlet</w:t>
      </w:r>
      <w:proofErr w:type="spellEnd"/>
      <w:r>
        <w:t xml:space="preserve"> / </w:t>
      </w:r>
      <w:proofErr w:type="spellStart"/>
      <w:r>
        <w:t>dz</w:t>
      </w:r>
      <w:proofErr w:type="spellEnd"/>
      <w:r>
        <w:t xml:space="preserve"> heilige </w:t>
      </w:r>
      <w:proofErr w:type="spellStart"/>
      <w:r>
        <w:t>Wortt</w:t>
      </w:r>
      <w:proofErr w:type="spellEnd"/>
      <w:r>
        <w:t xml:space="preserve"> Gottes zu </w:t>
      </w:r>
      <w:proofErr w:type="spellStart"/>
      <w:r>
        <w:t>foddern</w:t>
      </w:r>
      <w:proofErr w:type="spellEnd"/>
      <w:r>
        <w:t xml:space="preserve"> / </w:t>
      </w:r>
      <w:proofErr w:type="spellStart"/>
      <w:r>
        <w:t>auff</w:t>
      </w:r>
      <w:proofErr w:type="spellEnd"/>
      <w:r>
        <w:t xml:space="preserve"> das sie Gott durch Christum erleuchten und also regieren </w:t>
      </w:r>
      <w:proofErr w:type="spellStart"/>
      <w:r>
        <w:t>woelle</w:t>
      </w:r>
      <w:proofErr w:type="spellEnd"/>
      <w:r>
        <w:t xml:space="preserve"> / das sie nichts </w:t>
      </w:r>
      <w:proofErr w:type="spellStart"/>
      <w:r>
        <w:t>widder</w:t>
      </w:r>
      <w:proofErr w:type="spellEnd"/>
      <w:r>
        <w:t xml:space="preserve"> Gottes ehre und </w:t>
      </w:r>
      <w:proofErr w:type="spellStart"/>
      <w:r>
        <w:t>Wortt</w:t>
      </w:r>
      <w:proofErr w:type="spellEnd"/>
      <w:r>
        <w:t xml:space="preserve"> </w:t>
      </w:r>
      <w:proofErr w:type="spellStart"/>
      <w:r>
        <w:t>fürnemen</w:t>
      </w:r>
      <w:proofErr w:type="spellEnd"/>
      <w:r>
        <w:t xml:space="preserve"> noch </w:t>
      </w:r>
      <w:proofErr w:type="spellStart"/>
      <w:r>
        <w:t>handlen</w:t>
      </w:r>
      <w:proofErr w:type="spellEnd"/>
      <w:r>
        <w:t xml:space="preserve">. Item für einen </w:t>
      </w:r>
      <w:proofErr w:type="spellStart"/>
      <w:r>
        <w:t>Erbarn</w:t>
      </w:r>
      <w:proofErr w:type="spellEnd"/>
      <w:r>
        <w:t xml:space="preserve"> </w:t>
      </w:r>
      <w:proofErr w:type="spellStart"/>
      <w:r>
        <w:t>Rhat</w:t>
      </w:r>
      <w:proofErr w:type="spellEnd"/>
      <w:r>
        <w:t xml:space="preserve"> und Gemeine </w:t>
      </w:r>
      <w:proofErr w:type="spellStart"/>
      <w:r>
        <w:t>diser</w:t>
      </w:r>
      <w:proofErr w:type="spellEnd"/>
      <w:r>
        <w:t xml:space="preserve"> </w:t>
      </w:r>
      <w:proofErr w:type="spellStart"/>
      <w:r>
        <w:t>loblichen</w:t>
      </w:r>
      <w:proofErr w:type="spellEnd"/>
      <w:r>
        <w:t xml:space="preserve"> </w:t>
      </w:r>
      <w:proofErr w:type="spellStart"/>
      <w:r>
        <w:t>Stat</w:t>
      </w:r>
      <w:proofErr w:type="spellEnd"/>
      <w:r>
        <w:t xml:space="preserve"> </w:t>
      </w:r>
      <w:proofErr w:type="spellStart"/>
      <w:r>
        <w:t>Regenspurg</w:t>
      </w:r>
      <w:proofErr w:type="spellEnd"/>
      <w:r>
        <w:t xml:space="preserve"> / </w:t>
      </w:r>
      <w:proofErr w:type="spellStart"/>
      <w:r>
        <w:t>sampt</w:t>
      </w:r>
      <w:proofErr w:type="spellEnd"/>
      <w:r>
        <w:t xml:space="preserve"> allen </w:t>
      </w:r>
      <w:proofErr w:type="spellStart"/>
      <w:r>
        <w:t>krancken</w:t>
      </w:r>
      <w:proofErr w:type="spellEnd"/>
      <w:r>
        <w:t xml:space="preserve"> </w:t>
      </w:r>
      <w:proofErr w:type="spellStart"/>
      <w:r>
        <w:t>unn</w:t>
      </w:r>
      <w:proofErr w:type="spellEnd"/>
      <w:r>
        <w:t xml:space="preserve"> betrübten </w:t>
      </w:r>
      <w:proofErr w:type="spellStart"/>
      <w:r>
        <w:t>hertzen</w:t>
      </w:r>
      <w:proofErr w:type="spellEnd"/>
      <w:r>
        <w:t xml:space="preserve"> / </w:t>
      </w:r>
      <w:proofErr w:type="spellStart"/>
      <w:r>
        <w:t>auff</w:t>
      </w:r>
      <w:proofErr w:type="spellEnd"/>
      <w:r>
        <w:t xml:space="preserve"> </w:t>
      </w:r>
      <w:proofErr w:type="spellStart"/>
      <w:r>
        <w:t>dz</w:t>
      </w:r>
      <w:proofErr w:type="spellEnd"/>
      <w:r>
        <w:t xml:space="preserve"> </w:t>
      </w:r>
      <w:proofErr w:type="spellStart"/>
      <w:r>
        <w:t>inen</w:t>
      </w:r>
      <w:proofErr w:type="spellEnd"/>
      <w:r>
        <w:t xml:space="preserve"> Gott </w:t>
      </w:r>
      <w:proofErr w:type="spellStart"/>
      <w:r>
        <w:t>umb</w:t>
      </w:r>
      <w:proofErr w:type="spellEnd"/>
      <w:r>
        <w:t xml:space="preserve"> Christi willen seinen </w:t>
      </w:r>
      <w:proofErr w:type="spellStart"/>
      <w:r>
        <w:t>Himelschen</w:t>
      </w:r>
      <w:proofErr w:type="spellEnd"/>
      <w:r>
        <w:t xml:space="preserve"> regen / </w:t>
      </w:r>
      <w:proofErr w:type="spellStart"/>
      <w:r>
        <w:t>nemlich</w:t>
      </w:r>
      <w:proofErr w:type="spellEnd"/>
      <w:r>
        <w:t xml:space="preserve"> </w:t>
      </w:r>
      <w:proofErr w:type="spellStart"/>
      <w:r>
        <w:t>dz</w:t>
      </w:r>
      <w:proofErr w:type="spellEnd"/>
      <w:r>
        <w:t xml:space="preserve"> Evangelion von Christo so reichlich bescheren </w:t>
      </w:r>
      <w:proofErr w:type="spellStart"/>
      <w:r>
        <w:t>woelle</w:t>
      </w:r>
      <w:proofErr w:type="spellEnd"/>
      <w:r>
        <w:t xml:space="preserve"> / das sie von </w:t>
      </w:r>
      <w:proofErr w:type="spellStart"/>
      <w:r>
        <w:t>Sünd</w:t>
      </w:r>
      <w:proofErr w:type="spellEnd"/>
      <w:r>
        <w:t xml:space="preserve"> / Tod / Wellt / </w:t>
      </w:r>
      <w:proofErr w:type="spellStart"/>
      <w:r>
        <w:t>Teuffel</w:t>
      </w:r>
      <w:proofErr w:type="spellEnd"/>
      <w:r>
        <w:t xml:space="preserve"> / Hell / </w:t>
      </w:r>
      <w:proofErr w:type="spellStart"/>
      <w:r>
        <w:t>erloeset</w:t>
      </w:r>
      <w:proofErr w:type="spellEnd"/>
      <w:r>
        <w:t xml:space="preserve"> / wie Gottes </w:t>
      </w:r>
      <w:proofErr w:type="spellStart"/>
      <w:r>
        <w:t>kinder</w:t>
      </w:r>
      <w:proofErr w:type="spellEnd"/>
      <w:r>
        <w:t xml:space="preserve"> und miterben Christi von Todten </w:t>
      </w:r>
      <w:proofErr w:type="spellStart"/>
      <w:r>
        <w:t>aufferstehen</w:t>
      </w:r>
      <w:proofErr w:type="spellEnd"/>
      <w:r>
        <w:t xml:space="preserve"> und am </w:t>
      </w:r>
      <w:proofErr w:type="spellStart"/>
      <w:r>
        <w:t>grossen</w:t>
      </w:r>
      <w:proofErr w:type="spellEnd"/>
      <w:r>
        <w:t xml:space="preserve"> Reichstage das ewige leben erlangen </w:t>
      </w:r>
      <w:proofErr w:type="spellStart"/>
      <w:r>
        <w:t>mügen</w:t>
      </w:r>
      <w:proofErr w:type="spellEnd"/>
      <w:r>
        <w:t xml:space="preserve">. So bettet für </w:t>
      </w:r>
      <w:proofErr w:type="spellStart"/>
      <w:r>
        <w:t>solchs</w:t>
      </w:r>
      <w:proofErr w:type="spellEnd"/>
      <w:r>
        <w:t xml:space="preserve"> alles </w:t>
      </w:r>
      <w:proofErr w:type="spellStart"/>
      <w:r>
        <w:t>auff</w:t>
      </w:r>
      <w:proofErr w:type="spellEnd"/>
      <w:r>
        <w:t xml:space="preserve"> diese </w:t>
      </w:r>
      <w:proofErr w:type="spellStart"/>
      <w:r>
        <w:t>zusagunge</w:t>
      </w:r>
      <w:proofErr w:type="spellEnd"/>
      <w:r>
        <w:t xml:space="preserve"> / Bittet so wird euch gegeben / mit mir ein Vatter unser / und </w:t>
      </w:r>
      <w:proofErr w:type="spellStart"/>
      <w:r>
        <w:t>gleubet</w:t>
      </w:r>
      <w:proofErr w:type="spellEnd"/>
      <w:r>
        <w:t xml:space="preserve"> das es Gott </w:t>
      </w:r>
      <w:proofErr w:type="spellStart"/>
      <w:r>
        <w:t>umb</w:t>
      </w:r>
      <w:proofErr w:type="spellEnd"/>
      <w:r>
        <w:t xml:space="preserve"> Christi willen im </w:t>
      </w:r>
      <w:proofErr w:type="spellStart"/>
      <w:r>
        <w:t>Himel</w:t>
      </w:r>
      <w:proofErr w:type="spellEnd"/>
      <w:r>
        <w:t xml:space="preserve"> </w:t>
      </w:r>
      <w:proofErr w:type="spellStart"/>
      <w:r>
        <w:t>erhoeret</w:t>
      </w:r>
      <w:proofErr w:type="spellEnd"/>
      <w:r>
        <w:t xml:space="preserve"> habe / Amen. Die Gnade unsers Herrn Jesu Christi sei mit uns allen / Amen. </w:t>
      </w:r>
    </w:p>
    <w:p w14:paraId="25232875" w14:textId="77777777" w:rsidR="00677441" w:rsidRDefault="00677441" w:rsidP="00677441">
      <w:pPr>
        <w:pStyle w:val="StandardWeb"/>
      </w:pPr>
      <w:r>
        <w:t xml:space="preserve">Ende dieser Sermon zu </w:t>
      </w:r>
      <w:proofErr w:type="spellStart"/>
      <w:r>
        <w:t>Regenspurg</w:t>
      </w:r>
      <w:proofErr w:type="spellEnd"/>
      <w:r>
        <w:t xml:space="preserve"> geschehen. </w:t>
      </w:r>
    </w:p>
    <w:p w14:paraId="50D3C3D4" w14:textId="77777777" w:rsidR="00677441" w:rsidRDefault="00677441" w:rsidP="00677441">
      <w:pPr>
        <w:pStyle w:val="StandardWeb"/>
      </w:pPr>
      <w:r>
        <w:rPr>
          <w:rStyle w:val="HTMLCode"/>
          <w:rFonts w:eastAsiaTheme="majorEastAsia"/>
        </w:rPr>
        <w:t>Aus dem Original abgeschrieben</w:t>
      </w:r>
      <w:r>
        <w:t xml:space="preserve"> </w:t>
      </w:r>
    </w:p>
    <w:p w14:paraId="2B8343AB" w14:textId="726C09E8" w:rsidR="00BD71A4" w:rsidRDefault="00BD71A4">
      <w:pPr>
        <w:spacing w:after="0" w:line="240" w:lineRule="auto"/>
      </w:pPr>
    </w:p>
    <w:p w14:paraId="65C7B798" w14:textId="77777777" w:rsidR="00BD71A4" w:rsidRDefault="00BD71A4">
      <w:pPr>
        <w:spacing w:after="0" w:line="240" w:lineRule="auto"/>
        <w:rPr>
          <w:rFonts w:eastAsia="Times New Roman"/>
          <w:b/>
          <w:bCs/>
          <w:color w:val="000000"/>
          <w:kern w:val="36"/>
          <w:sz w:val="36"/>
          <w:szCs w:val="48"/>
          <w:lang w:eastAsia="de-DE"/>
        </w:rPr>
      </w:pPr>
      <w:r>
        <w:br w:type="page"/>
      </w:r>
    </w:p>
    <w:p w14:paraId="39DB3AD1" w14:textId="77777777" w:rsidR="00D5498D" w:rsidRPr="00D5498D" w:rsidRDefault="00D5498D" w:rsidP="008E63BE">
      <w:pPr>
        <w:pStyle w:val="berschrift1"/>
      </w:pPr>
      <w:r w:rsidRPr="00D5498D">
        <w:t>Quellen:</w:t>
      </w:r>
    </w:p>
    <w:p w14:paraId="2A6C37FF"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4AD03D6" w14:textId="77777777" w:rsidR="00BD71A4" w:rsidRDefault="00BF603F"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C78E62F" w14:textId="77777777" w:rsidR="00BD71A4" w:rsidRDefault="00BF603F"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552370D0" w14:textId="77777777" w:rsidR="00BD71A4" w:rsidRDefault="00BF603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BABD04D" w14:textId="77777777" w:rsidR="00BD71A4" w:rsidRDefault="00BF603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1962F3A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42A84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E29B7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6DDE42"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EF45CEB" w14:textId="77777777" w:rsidR="00082307" w:rsidRDefault="00BD71A4" w:rsidP="00BD71A4">
      <w:pPr>
        <w:pStyle w:val="berschrift1"/>
      </w:pPr>
      <w:r>
        <w:t>Spendenaufruf</w:t>
      </w:r>
    </w:p>
    <w:p w14:paraId="7F9DA67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E092B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0CA63D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F6531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816D86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F788863" w14:textId="77777777" w:rsidR="00BD71A4" w:rsidRDefault="00BF603F"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2E1514C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79CC10A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4A8C7F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A0D1A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C1D8FD"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417D"/>
    <w:rsid w:val="000700B0"/>
    <w:rsid w:val="00082307"/>
    <w:rsid w:val="000C66E5"/>
    <w:rsid w:val="000D088F"/>
    <w:rsid w:val="00122BD9"/>
    <w:rsid w:val="001F54C4"/>
    <w:rsid w:val="0022039F"/>
    <w:rsid w:val="00272484"/>
    <w:rsid w:val="00297F83"/>
    <w:rsid w:val="002E6D11"/>
    <w:rsid w:val="00381C0C"/>
    <w:rsid w:val="00537F59"/>
    <w:rsid w:val="00636F93"/>
    <w:rsid w:val="00677441"/>
    <w:rsid w:val="007166CE"/>
    <w:rsid w:val="00737EF6"/>
    <w:rsid w:val="00760119"/>
    <w:rsid w:val="007E1779"/>
    <w:rsid w:val="0083667B"/>
    <w:rsid w:val="008D7463"/>
    <w:rsid w:val="008E417D"/>
    <w:rsid w:val="008E417E"/>
    <w:rsid w:val="008E63BE"/>
    <w:rsid w:val="00B365E5"/>
    <w:rsid w:val="00BD71A4"/>
    <w:rsid w:val="00BF603F"/>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E0564"/>
  <w15:chartTrackingRefBased/>
  <w15:docId w15:val="{112AD907-C8A3-47C6-8E57-948E1D11A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677441"/>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0625044">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86538317">
      <w:bodyDiv w:val="1"/>
      <w:marLeft w:val="0"/>
      <w:marRight w:val="0"/>
      <w:marTop w:val="0"/>
      <w:marBottom w:val="0"/>
      <w:divBdr>
        <w:top w:val="none" w:sz="0" w:space="0" w:color="auto"/>
        <w:left w:val="none" w:sz="0" w:space="0" w:color="auto"/>
        <w:bottom w:val="none" w:sz="0" w:space="0" w:color="auto"/>
        <w:right w:val="none" w:sz="0" w:space="0" w:color="auto"/>
      </w:divBdr>
      <w:divsChild>
        <w:div w:id="1471753141">
          <w:marLeft w:val="0"/>
          <w:marRight w:val="0"/>
          <w:marTop w:val="0"/>
          <w:marBottom w:val="0"/>
          <w:divBdr>
            <w:top w:val="none" w:sz="0" w:space="0" w:color="auto"/>
            <w:left w:val="none" w:sz="0" w:space="0" w:color="auto"/>
            <w:bottom w:val="none" w:sz="0" w:space="0" w:color="auto"/>
            <w:right w:val="none" w:sz="0" w:space="0" w:color="auto"/>
          </w:divBdr>
        </w:div>
        <w:div w:id="1261376720">
          <w:marLeft w:val="0"/>
          <w:marRight w:val="0"/>
          <w:marTop w:val="0"/>
          <w:marBottom w:val="0"/>
          <w:divBdr>
            <w:top w:val="none" w:sz="0" w:space="0" w:color="auto"/>
            <w:left w:val="none" w:sz="0" w:space="0" w:color="auto"/>
            <w:bottom w:val="none" w:sz="0" w:space="0" w:color="auto"/>
            <w:right w:val="none" w:sz="0" w:space="0" w:color="auto"/>
          </w:divBdr>
        </w:div>
        <w:div w:id="1838229266">
          <w:marLeft w:val="0"/>
          <w:marRight w:val="0"/>
          <w:marTop w:val="0"/>
          <w:marBottom w:val="0"/>
          <w:divBdr>
            <w:top w:val="none" w:sz="0" w:space="0" w:color="auto"/>
            <w:left w:val="none" w:sz="0" w:space="0" w:color="auto"/>
            <w:bottom w:val="none" w:sz="0" w:space="0" w:color="auto"/>
            <w:right w:val="none" w:sz="0" w:space="0" w:color="auto"/>
          </w:divBdr>
        </w:div>
        <w:div w:id="183267734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15</Pages>
  <Words>4780</Words>
  <Characters>30117</Characters>
  <Application>Microsoft Office Word</Application>
  <DocSecurity>0</DocSecurity>
  <Lines>250</Lines>
  <Paragraphs>69</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34828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hundert und siebenzehend Psalm.</dc:title>
  <dc:subject/>
  <dc:creator>Draconites, Johannes</dc:creator>
  <cp:keywords/>
  <dc:description/>
  <cp:lastModifiedBy>webmaster@glaubensstimme.de</cp:lastModifiedBy>
  <cp:revision>3</cp:revision>
  <dcterms:created xsi:type="dcterms:W3CDTF">2021-11-21T15:29:00Z</dcterms:created>
  <dcterms:modified xsi:type="dcterms:W3CDTF">2021-11-21T19:30:00Z</dcterms:modified>
  <dc:language>de</dc:language>
</cp:coreProperties>
</file>